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4142"/>
      </w:tblGrid>
      <w:tr w:rsidR="00F20DA9" w:rsidRPr="0085459F" w14:paraId="08E41E5E" w14:textId="77777777" w:rsidTr="00F20DA9">
        <w:tc>
          <w:tcPr>
            <w:tcW w:w="14142" w:type="dxa"/>
            <w:shd w:val="clear" w:color="auto" w:fill="D9D9D9"/>
          </w:tcPr>
          <w:p w14:paraId="16E922AE" w14:textId="701A47DD" w:rsidR="00F20DA9" w:rsidRPr="0085459F" w:rsidRDefault="005A37F6" w:rsidP="00F20DA9">
            <w:pPr>
              <w:rPr>
                <w:rFonts w:ascii="Calibri" w:hAnsi="Calibri"/>
                <w:b/>
                <w:sz w:val="20"/>
                <w:lang w:val="en-AU"/>
              </w:rPr>
            </w:pPr>
            <w:r>
              <w:rPr>
                <w:rFonts w:ascii="Calibri" w:hAnsi="Calibri"/>
                <w:b/>
                <w:sz w:val="20"/>
                <w:lang w:val="en-AU"/>
              </w:rPr>
              <w:t>Project T</w:t>
            </w:r>
            <w:r w:rsidR="00F20DA9" w:rsidRPr="0085459F">
              <w:rPr>
                <w:rFonts w:ascii="Calibri" w:hAnsi="Calibri"/>
                <w:b/>
                <w:sz w:val="20"/>
                <w:lang w:val="en-AU"/>
              </w:rPr>
              <w:t>itle</w:t>
            </w:r>
          </w:p>
        </w:tc>
      </w:tr>
      <w:tr w:rsidR="00F20DA9" w:rsidRPr="0085459F" w14:paraId="35DD5474" w14:textId="77777777" w:rsidTr="00F20DA9">
        <w:tc>
          <w:tcPr>
            <w:tcW w:w="14142" w:type="dxa"/>
            <w:shd w:val="clear" w:color="auto" w:fill="auto"/>
          </w:tcPr>
          <w:p w14:paraId="326DB59F" w14:textId="77777777" w:rsidR="00F20DA9" w:rsidRPr="0085459F" w:rsidRDefault="00F20DA9" w:rsidP="00F20DA9">
            <w:pPr>
              <w:rPr>
                <w:rFonts w:ascii="Calibri" w:hAnsi="Calibri"/>
                <w:sz w:val="20"/>
                <w:lang w:val="en-AU"/>
              </w:rPr>
            </w:pPr>
            <w:r w:rsidRPr="0085459F">
              <w:rPr>
                <w:rFonts w:ascii="Calibri" w:hAnsi="Calibri"/>
                <w:color w:val="008000"/>
                <w:sz w:val="20"/>
                <w:lang w:val="en-AU"/>
              </w:rPr>
              <w:t>...</w:t>
            </w:r>
          </w:p>
        </w:tc>
      </w:tr>
      <w:tr w:rsidR="00F20DA9" w:rsidRPr="0085459F" w14:paraId="4C3FB9F2" w14:textId="77777777" w:rsidTr="00F20DA9">
        <w:tc>
          <w:tcPr>
            <w:tcW w:w="14142" w:type="dxa"/>
            <w:shd w:val="clear" w:color="auto" w:fill="D9D9D9"/>
          </w:tcPr>
          <w:p w14:paraId="06FDA8C1" w14:textId="2F0C62AD" w:rsidR="00F20DA9" w:rsidRPr="002B7E68" w:rsidRDefault="00FB7A3C" w:rsidP="00F20DA9">
            <w:pPr>
              <w:rPr>
                <w:rFonts w:ascii="Calibri" w:hAnsi="Calibri"/>
                <w:b/>
                <w:sz w:val="20"/>
                <w:lang w:val="en-AU"/>
              </w:rPr>
            </w:pPr>
            <w:r w:rsidRPr="002B7E68">
              <w:rPr>
                <w:rFonts w:ascii="Calibri" w:hAnsi="Calibri"/>
                <w:b/>
                <w:sz w:val="20"/>
              </w:rPr>
              <w:t>Gold Standard ID</w:t>
            </w:r>
          </w:p>
        </w:tc>
      </w:tr>
      <w:tr w:rsidR="00F20DA9" w:rsidRPr="0085459F" w14:paraId="3895F4A5" w14:textId="77777777" w:rsidTr="00F20DA9">
        <w:tc>
          <w:tcPr>
            <w:tcW w:w="14142" w:type="dxa"/>
            <w:shd w:val="clear" w:color="auto" w:fill="auto"/>
          </w:tcPr>
          <w:p w14:paraId="43CD5DD8" w14:textId="03554139" w:rsidR="00F20DA9" w:rsidRPr="0008280E" w:rsidRDefault="0008280E" w:rsidP="00F20DA9">
            <w:pPr>
              <w:rPr>
                <w:rFonts w:ascii="Calibri" w:hAnsi="Calibri"/>
                <w:sz w:val="20"/>
                <w:lang w:val="en-AU"/>
              </w:rPr>
            </w:pPr>
            <w:r w:rsidRPr="0008280E">
              <w:rPr>
                <w:rFonts w:ascii="Calibri" w:hAnsi="Calibri"/>
                <w:color w:val="008000"/>
                <w:sz w:val="20"/>
                <w:lang w:val="en-AU"/>
              </w:rPr>
              <w:t xml:space="preserve">…  </w:t>
            </w:r>
            <w:proofErr w:type="gramStart"/>
            <w:r w:rsidRPr="0008280E">
              <w:rPr>
                <w:rFonts w:ascii="Calibri" w:hAnsi="Calibri"/>
                <w:color w:val="FF0000"/>
                <w:sz w:val="20"/>
                <w:lang w:val="en-AU"/>
              </w:rPr>
              <w:t>e</w:t>
            </w:r>
            <w:proofErr w:type="gramEnd"/>
            <w:r w:rsidRPr="0008280E">
              <w:rPr>
                <w:rFonts w:ascii="Calibri" w:hAnsi="Calibri"/>
                <w:color w:val="FF0000"/>
                <w:sz w:val="20"/>
                <w:lang w:val="en-AU"/>
              </w:rPr>
              <w:t>.g. GS-0123</w:t>
            </w:r>
          </w:p>
        </w:tc>
      </w:tr>
      <w:tr w:rsidR="007B260E" w:rsidRPr="0085459F" w14:paraId="3B07FF61" w14:textId="77777777" w:rsidTr="00F20DA9">
        <w:tc>
          <w:tcPr>
            <w:tcW w:w="14142" w:type="dxa"/>
            <w:shd w:val="clear" w:color="auto" w:fill="D9D9D9"/>
          </w:tcPr>
          <w:p w14:paraId="6BD73B3A" w14:textId="096A1AAB" w:rsidR="007B260E" w:rsidRPr="0085459F" w:rsidRDefault="007B260E" w:rsidP="00F20DA9">
            <w:pPr>
              <w:rPr>
                <w:rFonts w:ascii="Calibri" w:hAnsi="Calibri"/>
                <w:b/>
                <w:sz w:val="20"/>
                <w:lang w:val="en-AU"/>
              </w:rPr>
            </w:pPr>
            <w:r w:rsidRPr="0085459F">
              <w:rPr>
                <w:rFonts w:ascii="Calibri" w:hAnsi="Calibri"/>
                <w:b/>
                <w:sz w:val="20"/>
                <w:lang w:val="en-AU"/>
              </w:rPr>
              <w:t>Type of Certification</w:t>
            </w:r>
          </w:p>
        </w:tc>
      </w:tr>
      <w:tr w:rsidR="007B260E" w:rsidRPr="0085459F" w14:paraId="0683FBD6" w14:textId="77777777" w:rsidTr="00F20DA9">
        <w:tc>
          <w:tcPr>
            <w:tcW w:w="14142" w:type="dxa"/>
            <w:shd w:val="clear" w:color="auto" w:fill="auto"/>
          </w:tcPr>
          <w:p w14:paraId="3CDD07E0" w14:textId="46E27BC4" w:rsidR="007B260E" w:rsidRPr="0085459F" w:rsidRDefault="007B260E" w:rsidP="00F20DA9">
            <w:pPr>
              <w:rPr>
                <w:rFonts w:ascii="Calibri" w:hAnsi="Calibri"/>
                <w:sz w:val="20"/>
                <w:lang w:val="en-AU"/>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Initial Certification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BD59B7">
              <w:rPr>
                <w:rFonts w:ascii="Calibri" w:hAnsi="Calibri"/>
                <w:sz w:val="20"/>
                <w:lang w:val="en-AU"/>
              </w:rPr>
              <w:t xml:space="preserve">Performance Certification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BD59B7">
              <w:rPr>
                <w:rFonts w:ascii="Calibri" w:hAnsi="Calibri"/>
                <w:sz w:val="20"/>
                <w:lang w:val="en-AU"/>
              </w:rPr>
              <w:t>New Area Certification</w:t>
            </w:r>
          </w:p>
        </w:tc>
      </w:tr>
    </w:tbl>
    <w:p w14:paraId="106103F5" w14:textId="77777777" w:rsidR="00F20DA9" w:rsidRPr="0085459F" w:rsidRDefault="00F20DA9" w:rsidP="006B79D7">
      <w:pPr>
        <w:tabs>
          <w:tab w:val="left" w:pos="-36"/>
          <w:tab w:val="left" w:pos="0"/>
        </w:tabs>
        <w:ind w:right="-1"/>
        <w:rPr>
          <w:rStyle w:val="FormatvorlageArial10ptGrnGrau"/>
          <w:rFonts w:ascii="Calibri" w:hAnsi="Calibri" w:cs="Calibri"/>
          <w:color w:val="808080"/>
        </w:rPr>
      </w:pPr>
    </w:p>
    <w:p w14:paraId="74E17EDB" w14:textId="77777777" w:rsidR="00D558DA" w:rsidRPr="0085459F" w:rsidRDefault="00D558DA" w:rsidP="00D558DA">
      <w:pPr>
        <w:tabs>
          <w:tab w:val="left" w:pos="-36"/>
          <w:tab w:val="left" w:pos="0"/>
        </w:tabs>
        <w:ind w:right="-1"/>
        <w:rPr>
          <w:rFonts w:ascii="Calibri" w:hAnsi="Calibri" w:cs="Calibri"/>
          <w:sz w:val="20"/>
          <w:lang w:val="en-US"/>
        </w:rPr>
      </w:pPr>
    </w:p>
    <w:p w14:paraId="09CC81E3" w14:textId="77777777" w:rsidR="00F20DA9" w:rsidRPr="0085459F" w:rsidRDefault="00F20DA9" w:rsidP="00F20DA9">
      <w:pPr>
        <w:tabs>
          <w:tab w:val="left" w:pos="-36"/>
          <w:tab w:val="left" w:pos="0"/>
        </w:tabs>
        <w:rPr>
          <w:rFonts w:ascii="Calibri" w:hAnsi="Calibri" w:cs="Calibri"/>
          <w:sz w:val="20"/>
          <w:lang w:val="en-AU"/>
        </w:rPr>
      </w:pPr>
      <w:r w:rsidRPr="0085459F">
        <w:rPr>
          <w:rFonts w:ascii="Calibri" w:hAnsi="Calibri" w:cs="Calibri"/>
          <w:sz w:val="20"/>
          <w:lang w:val="en-AU"/>
        </w:rPr>
        <w:t xml:space="preserve">Please outline how your </w:t>
      </w:r>
      <w:r w:rsidRPr="0085459F">
        <w:rPr>
          <w:rFonts w:ascii="Calibri" w:hAnsi="Calibri" w:cs="Calibri"/>
          <w:sz w:val="20"/>
          <w:u w:val="dotted"/>
          <w:lang w:val="en-AU"/>
        </w:rPr>
        <w:t>project</w:t>
      </w:r>
      <w:r w:rsidRPr="0085459F">
        <w:rPr>
          <w:rFonts w:ascii="Calibri" w:hAnsi="Calibri" w:cs="Calibri"/>
          <w:sz w:val="20"/>
          <w:lang w:val="en-AU"/>
        </w:rPr>
        <w:t xml:space="preserve"> meets each of the following requirements, referring to any </w:t>
      </w:r>
      <w:r w:rsidRPr="0085459F">
        <w:rPr>
          <w:rFonts w:ascii="Calibri" w:hAnsi="Calibri" w:cs="Calibri"/>
          <w:i/>
          <w:sz w:val="20"/>
          <w:lang w:val="en-AU"/>
        </w:rPr>
        <w:t>supporting documentation</w:t>
      </w:r>
      <w:r w:rsidRPr="0085459F">
        <w:rPr>
          <w:rFonts w:ascii="Calibri" w:hAnsi="Calibri" w:cs="Calibri"/>
          <w:sz w:val="20"/>
          <w:lang w:val="en-AU"/>
        </w:rPr>
        <w:t xml:space="preserve"> where necessary. The formatting requirements provided in chapter</w:t>
      </w:r>
      <w:bookmarkStart w:id="0" w:name="_GoBack"/>
      <w:bookmarkEnd w:id="0"/>
      <w:r w:rsidRPr="0085459F">
        <w:rPr>
          <w:rFonts w:ascii="Calibri" w:hAnsi="Calibri" w:cs="Calibri"/>
          <w:sz w:val="20"/>
          <w:lang w:val="en-AU"/>
        </w:rPr>
        <w:t xml:space="preserve"> 7.4 must be followed.</w:t>
      </w:r>
    </w:p>
    <w:p w14:paraId="059F8B5B" w14:textId="53010944" w:rsidR="00F20DA9" w:rsidRPr="0085459F" w:rsidRDefault="00CC3B83" w:rsidP="00F20DA9">
      <w:pPr>
        <w:tabs>
          <w:tab w:val="left" w:pos="-36"/>
          <w:tab w:val="left" w:pos="0"/>
        </w:tabs>
        <w:rPr>
          <w:rFonts w:ascii="Calibri" w:hAnsi="Calibri" w:cs="Calibri"/>
          <w:b/>
          <w:color w:val="FFFFFF"/>
          <w:szCs w:val="22"/>
          <w:lang w:val="en-AU"/>
        </w:rPr>
      </w:pPr>
      <w:r>
        <w:rPr>
          <w:noProof/>
          <w:sz w:val="20"/>
          <w:lang w:val="en-US"/>
        </w:rPr>
        <mc:AlternateContent>
          <mc:Choice Requires="wps">
            <w:drawing>
              <wp:anchor distT="0" distB="0" distL="114300" distR="114300" simplePos="0" relativeHeight="251658752" behindDoc="1" locked="0" layoutInCell="1" allowOverlap="1" wp14:anchorId="4D042071" wp14:editId="5B9FE5AF">
                <wp:simplePos x="0" y="0"/>
                <wp:positionH relativeFrom="column">
                  <wp:posOffset>-96520</wp:posOffset>
                </wp:positionH>
                <wp:positionV relativeFrom="paragraph">
                  <wp:posOffset>122211</wp:posOffset>
                </wp:positionV>
                <wp:extent cx="8997315" cy="258445"/>
                <wp:effectExtent l="0" t="0" r="19685" b="2095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315" cy="258445"/>
                        </a:xfrm>
                        <a:prstGeom prst="rect">
                          <a:avLst/>
                        </a:prstGeom>
                        <a:solidFill>
                          <a:srgbClr val="1B8428"/>
                        </a:solidFill>
                        <a:ln w="12700" cmpd="sng">
                          <a:solidFill>
                            <a:srgbClr val="9BBB59">
                              <a:lumMod val="60000"/>
                              <a:lumOff val="40000"/>
                            </a:srgbClr>
                          </a:solidFill>
                          <a:miter lim="800000"/>
                          <a:headEnd/>
                          <a:tailEnd/>
                        </a:ln>
                        <a:effectLst/>
                        <a:extLst/>
                      </wps:spPr>
                      <wps:txbx>
                        <w:txbxContent>
                          <w:p w14:paraId="1D905FD0" w14:textId="77777777" w:rsidR="00C35356" w:rsidRDefault="00C35356" w:rsidP="00F20DA9">
                            <w:pPr>
                              <w:ind w:left="425" w:right="-1" w:hanging="425"/>
                              <w:rPr>
                                <w:rStyle w:val="RegulartextArial10pt"/>
                              </w:rPr>
                            </w:pPr>
                          </w:p>
                          <w:p w14:paraId="46B86CFA" w14:textId="77777777" w:rsidR="00C35356" w:rsidRPr="00F20DA9" w:rsidRDefault="00C35356" w:rsidP="00F20DA9">
                            <w:pPr>
                              <w:ind w:left="425" w:right="-1" w:hanging="425"/>
                              <w:rPr>
                                <w:rFonts w:ascii="Calibri" w:hAnsi="Calibri" w:cs="Calibri"/>
                                <w:b/>
                                <w:bCs/>
                                <w:iCs/>
                                <w:color w:val="FFFFFF"/>
                              </w:rPr>
                            </w:pPr>
                            <w:r w:rsidRPr="00F20DA9">
                              <w:rPr>
                                <w:rFonts w:ascii="Calibri" w:hAnsi="Calibri" w:cs="Calibri"/>
                                <w:b/>
                                <w:bCs/>
                                <w:iCs/>
                                <w:color w:val="FFFFFF"/>
                              </w:rPr>
                              <w:t>Certificates</w:t>
                            </w:r>
                          </w:p>
                          <w:p w14:paraId="2C39986D" w14:textId="77777777" w:rsidR="00C35356" w:rsidRDefault="00C35356" w:rsidP="00F20DA9">
                            <w:pPr>
                              <w:ind w:right="-1"/>
                              <w:rPr>
                                <w:rStyle w:val="RegulartextArial10pt"/>
                              </w:rPr>
                            </w:pPr>
                          </w:p>
                          <w:p w14:paraId="38994CC3" w14:textId="77777777" w:rsidR="00C35356" w:rsidRDefault="00C35356" w:rsidP="00F20DA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7.55pt;margin-top:9.6pt;width:708.45pt;height:20.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" fillcolor="#1b8428" strokecolor="#c3d69b" strokeweight="1pt">
                <v:textbox>
                  <w:txbxContent>
                    <w:p w14:paraId="1D905FD0" w14:textId="77777777" w:rsidR="00C35356" w:rsidRDefault="00C35356" w:rsidP="00F20DA9">
                      <w:pPr>
                        <w:ind w:left="425" w:right="-1" w:hanging="425"/>
                        <w:rPr>
                          <w:rStyle w:val="RegulartextArial10pt"/>
                        </w:rPr>
                      </w:pPr>
                    </w:p>
                    <w:p w14:paraId="46B86CFA" w14:textId="77777777" w:rsidR="00C35356" w:rsidRPr="00F20DA9" w:rsidRDefault="00C35356" w:rsidP="00F20DA9">
                      <w:pPr>
                        <w:ind w:left="425" w:right="-1" w:hanging="425"/>
                        <w:rPr>
                          <w:rFonts w:ascii="Calibri" w:hAnsi="Calibri" w:cs="Calibri"/>
                          <w:b/>
                          <w:bCs/>
                          <w:iCs/>
                          <w:color w:val="FFFFFF"/>
                        </w:rPr>
                      </w:pPr>
                      <w:r w:rsidRPr="00F20DA9">
                        <w:rPr>
                          <w:rFonts w:ascii="Calibri" w:hAnsi="Calibri" w:cs="Calibri"/>
                          <w:b/>
                          <w:bCs/>
                          <w:iCs/>
                          <w:color w:val="FFFFFF"/>
                        </w:rPr>
                        <w:t>Certificates</w:t>
                      </w:r>
                    </w:p>
                    <w:p w14:paraId="2C39986D" w14:textId="77777777" w:rsidR="00C35356" w:rsidRDefault="00C35356" w:rsidP="00F20DA9">
                      <w:pPr>
                        <w:ind w:right="-1"/>
                        <w:rPr>
                          <w:rStyle w:val="RegulartextArial10pt"/>
                        </w:rPr>
                      </w:pPr>
                    </w:p>
                    <w:p w14:paraId="38994CC3" w14:textId="77777777" w:rsidR="00C35356" w:rsidRDefault="00C35356" w:rsidP="00F20DA9">
                      <w:pPr>
                        <w:jc w:val="center"/>
                      </w:pPr>
                    </w:p>
                  </w:txbxContent>
                </v:textbox>
              </v:rect>
            </w:pict>
          </mc:Fallback>
        </mc:AlternateContent>
      </w:r>
      <w:r w:rsidR="00F20DA9" w:rsidRPr="0085459F">
        <w:rPr>
          <w:rFonts w:ascii="Calibri" w:hAnsi="Calibri" w:cs="Calibri"/>
          <w:sz w:val="20"/>
          <w:lang w:val="en-AU"/>
        </w:rPr>
        <w:br/>
      </w:r>
      <w:r w:rsidR="00BA754E">
        <w:rPr>
          <w:rFonts w:ascii="Calibri" w:hAnsi="Calibri" w:cs="Calibri"/>
          <w:b/>
          <w:color w:val="FFFFFF"/>
          <w:szCs w:val="22"/>
          <w:lang w:val="en-AU"/>
        </w:rPr>
        <w:t xml:space="preserve">Long-term </w:t>
      </w:r>
      <w:r w:rsidR="00514F9D">
        <w:rPr>
          <w:rFonts w:ascii="Calibri" w:hAnsi="Calibri" w:cs="Calibri"/>
          <w:b/>
          <w:color w:val="FFFFFF"/>
          <w:szCs w:val="22"/>
          <w:lang w:val="en-AU"/>
        </w:rPr>
        <w:t>CO</w:t>
      </w:r>
      <w:r w:rsidR="00514F9D" w:rsidRPr="00514F9D">
        <w:rPr>
          <w:rFonts w:ascii="Calibri" w:hAnsi="Calibri" w:cs="Calibri"/>
          <w:b/>
          <w:color w:val="FFFFFF"/>
          <w:sz w:val="18"/>
          <w:szCs w:val="22"/>
          <w:lang w:val="en-AU"/>
        </w:rPr>
        <w:t>2</w:t>
      </w:r>
      <w:r w:rsidR="00514F9D">
        <w:rPr>
          <w:rFonts w:ascii="Calibri" w:hAnsi="Calibri" w:cs="Calibri"/>
          <w:b/>
          <w:color w:val="FFFFFF"/>
          <w:szCs w:val="22"/>
          <w:lang w:val="en-AU"/>
        </w:rPr>
        <w:t>-Fixation</w:t>
      </w:r>
    </w:p>
    <w:p w14:paraId="5BFA6DAF" w14:textId="77777777" w:rsidR="003D4644" w:rsidRDefault="003D4644" w:rsidP="003D4644">
      <w:pPr>
        <w:rPr>
          <w:rFonts w:ascii="Calibri" w:hAnsi="Calibri" w:cs="Calibri"/>
          <w:sz w:val="20"/>
        </w:rPr>
      </w:pPr>
    </w:p>
    <w:tbl>
      <w:tblPr>
        <w:tblStyle w:val="TableGrid"/>
        <w:tblW w:w="0" w:type="auto"/>
        <w:tblCellMar>
          <w:top w:w="57" w:type="dxa"/>
          <w:bottom w:w="57" w:type="dxa"/>
        </w:tblCellMar>
        <w:tblLook w:val="04A0" w:firstRow="1" w:lastRow="0" w:firstColumn="1" w:lastColumn="0" w:noHBand="0" w:noVBand="1"/>
      </w:tblPr>
      <w:tblGrid>
        <w:gridCol w:w="14142"/>
      </w:tblGrid>
      <w:tr w:rsidR="003D4644" w:rsidRPr="006C2C51" w14:paraId="3317C7F6" w14:textId="77777777" w:rsidTr="003D4644">
        <w:trPr>
          <w:tblHeader/>
        </w:trPr>
        <w:tc>
          <w:tcPr>
            <w:tcW w:w="14142" w:type="dxa"/>
            <w:shd w:val="clear" w:color="auto" w:fill="D6E3BC" w:themeFill="accent3" w:themeFillTint="66"/>
          </w:tcPr>
          <w:p w14:paraId="7AFC10A7" w14:textId="7F6CF034" w:rsidR="003D4644" w:rsidRPr="003D4644" w:rsidRDefault="003D4644" w:rsidP="003D4644">
            <w:pPr>
              <w:pStyle w:val="ListParagraph"/>
              <w:numPr>
                <w:ilvl w:val="0"/>
                <w:numId w:val="47"/>
              </w:numPr>
              <w:autoSpaceDE w:val="0"/>
              <w:autoSpaceDN w:val="0"/>
              <w:adjustRightInd w:val="0"/>
              <w:rPr>
                <w:rFonts w:ascii="Calibri" w:hAnsi="Calibri" w:cs="Arial"/>
                <w:sz w:val="20"/>
                <w:lang w:val="en-AU" w:eastAsia="en-GB"/>
              </w:rPr>
            </w:pPr>
            <w:r w:rsidRPr="003D4644">
              <w:rPr>
                <w:rFonts w:ascii="Calibri" w:hAnsi="Calibri" w:cs="Arial"/>
                <w:sz w:val="20"/>
                <w:lang w:val="en-AU" w:eastAsia="en-GB"/>
              </w:rPr>
              <w:t>Existing ‘</w:t>
            </w:r>
            <w:r w:rsidRPr="003D4644">
              <w:rPr>
                <w:rFonts w:ascii="Calibri" w:hAnsi="Calibri" w:cs="Arial"/>
                <w:sz w:val="20"/>
                <w:u w:val="dotted"/>
                <w:lang w:val="en-AU" w:eastAsia="en-GB"/>
              </w:rPr>
              <w:t>tree</w:t>
            </w:r>
            <w:r w:rsidRPr="003D4644">
              <w:rPr>
                <w:rFonts w:ascii="Calibri" w:hAnsi="Calibri" w:cs="Arial"/>
                <w:sz w:val="20"/>
                <w:lang w:val="en-AU" w:eastAsia="en-GB"/>
              </w:rPr>
              <w:t xml:space="preserve"> biomass’ from the carbon stock of the </w:t>
            </w:r>
            <w:r w:rsidRPr="003D4644">
              <w:rPr>
                <w:rFonts w:ascii="Calibri" w:hAnsi="Calibri" w:cs="Arial"/>
                <w:sz w:val="20"/>
                <w:u w:val="dotted"/>
                <w:lang w:val="en-AU" w:eastAsia="en-GB"/>
              </w:rPr>
              <w:t>Baseline</w:t>
            </w:r>
            <w:r w:rsidRPr="003D4644">
              <w:rPr>
                <w:rFonts w:ascii="Calibri" w:hAnsi="Calibri" w:cs="Arial"/>
                <w:sz w:val="20"/>
                <w:lang w:val="en-AU" w:eastAsia="en-GB"/>
              </w:rPr>
              <w:t xml:space="preserve"> that is not removed shall be reflected in the growth-model.</w:t>
            </w:r>
          </w:p>
        </w:tc>
      </w:tr>
      <w:tr w:rsidR="003D4644" w:rsidRPr="006C2C51" w14:paraId="7FD394B8" w14:textId="77777777" w:rsidTr="003D4644">
        <w:tc>
          <w:tcPr>
            <w:tcW w:w="14142" w:type="dxa"/>
          </w:tcPr>
          <w:p w14:paraId="325EF46C" w14:textId="62C86166" w:rsidR="003D4644" w:rsidRPr="002C6A36" w:rsidRDefault="007B260E" w:rsidP="00AF6FAE">
            <w:pPr>
              <w:rPr>
                <w:rFonts w:ascii="Calibri" w:hAnsi="Calibri"/>
                <w:color w:val="008000"/>
                <w:sz w:val="20"/>
                <w:lang w:val="en-AU"/>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3D4644" w:rsidRPr="002C6A36">
              <w:rPr>
                <w:rFonts w:ascii="Calibri" w:hAnsi="Calibri"/>
                <w:sz w:val="20"/>
                <w:lang w:val="en-AU"/>
              </w:rPr>
              <w:t>Relevant</w:t>
            </w:r>
            <w:r w:rsidR="003D4644" w:rsidRPr="002C6A36">
              <w:rPr>
                <w:rFonts w:ascii="Calibri" w:hAnsi="Calibri"/>
                <w:sz w:val="20"/>
                <w:lang w:val="en-AU"/>
              </w:rPr>
              <w:tab/>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3D4644" w:rsidRPr="002C6A36">
              <w:rPr>
                <w:rFonts w:ascii="Calibri" w:hAnsi="Calibri"/>
                <w:sz w:val="20"/>
                <w:lang w:val="en-AU"/>
              </w:rPr>
              <w:t>Not relevant</w:t>
            </w:r>
          </w:p>
        </w:tc>
      </w:tr>
      <w:tr w:rsidR="003D4644" w:rsidRPr="006C2C51" w14:paraId="7A970966" w14:textId="77777777" w:rsidTr="003D4644">
        <w:tc>
          <w:tcPr>
            <w:tcW w:w="14142" w:type="dxa"/>
          </w:tcPr>
          <w:p w14:paraId="72FD4D9A" w14:textId="77777777" w:rsidR="003D4644" w:rsidRPr="002C6A36" w:rsidRDefault="003D4644" w:rsidP="00AF6FAE">
            <w:pPr>
              <w:rPr>
                <w:rFonts w:ascii="Calibri" w:hAnsi="Calibri"/>
                <w:color w:val="008000"/>
                <w:sz w:val="20"/>
                <w:lang w:val="en-AU"/>
              </w:rPr>
            </w:pPr>
            <w:r w:rsidRPr="002C6A36">
              <w:rPr>
                <w:rFonts w:ascii="Calibri" w:hAnsi="Calibri"/>
                <w:color w:val="008000"/>
                <w:sz w:val="20"/>
                <w:lang w:val="en-AU"/>
              </w:rPr>
              <w:t>...</w:t>
            </w:r>
          </w:p>
        </w:tc>
      </w:tr>
    </w:tbl>
    <w:p w14:paraId="66342F00" w14:textId="77777777" w:rsidR="003D4644" w:rsidRPr="003D4644" w:rsidRDefault="003D4644" w:rsidP="003D4644">
      <w:pPr>
        <w:rPr>
          <w:rFonts w:ascii="Calibri" w:hAnsi="Calibri" w:cs="Calibri"/>
          <w:sz w:val="20"/>
        </w:rPr>
      </w:pPr>
    </w:p>
    <w:tbl>
      <w:tblPr>
        <w:tblStyle w:val="TableGrid"/>
        <w:tblW w:w="0" w:type="auto"/>
        <w:tblCellMar>
          <w:top w:w="57" w:type="dxa"/>
          <w:bottom w:w="57" w:type="dxa"/>
        </w:tblCellMar>
        <w:tblLook w:val="04A0" w:firstRow="1" w:lastRow="0" w:firstColumn="1" w:lastColumn="0" w:noHBand="0" w:noVBand="1"/>
      </w:tblPr>
      <w:tblGrid>
        <w:gridCol w:w="14142"/>
      </w:tblGrid>
      <w:tr w:rsidR="003D4644" w:rsidRPr="006C2C51" w14:paraId="0EB56E7F" w14:textId="77777777" w:rsidTr="00AF6FAE">
        <w:trPr>
          <w:tblHeader/>
        </w:trPr>
        <w:tc>
          <w:tcPr>
            <w:tcW w:w="14142" w:type="dxa"/>
            <w:shd w:val="clear" w:color="auto" w:fill="D6E3BC" w:themeFill="accent3" w:themeFillTint="66"/>
          </w:tcPr>
          <w:p w14:paraId="2E4B02C1" w14:textId="2F828C48" w:rsidR="003D4644" w:rsidRPr="003D4644" w:rsidRDefault="003D4644" w:rsidP="003D4644">
            <w:pPr>
              <w:pStyle w:val="ListParagraph"/>
              <w:numPr>
                <w:ilvl w:val="0"/>
                <w:numId w:val="47"/>
              </w:numPr>
              <w:autoSpaceDE w:val="0"/>
              <w:autoSpaceDN w:val="0"/>
              <w:adjustRightInd w:val="0"/>
              <w:rPr>
                <w:rFonts w:ascii="Calibri" w:hAnsi="Calibri" w:cs="Arial"/>
                <w:sz w:val="20"/>
                <w:lang w:val="en-AU" w:eastAsia="en-GB"/>
              </w:rPr>
            </w:pPr>
            <w:r w:rsidRPr="003D4644">
              <w:rPr>
                <w:rFonts w:ascii="Calibri" w:hAnsi="Calibri" w:cs="Calibri"/>
                <w:sz w:val="20"/>
              </w:rPr>
              <w:t>A realistic survival-rate shall be reflected in the growth-model.</w:t>
            </w:r>
          </w:p>
        </w:tc>
      </w:tr>
      <w:tr w:rsidR="003D4644" w:rsidRPr="006C2C51" w14:paraId="7918EBEC" w14:textId="77777777" w:rsidTr="00AF6FAE">
        <w:tc>
          <w:tcPr>
            <w:tcW w:w="14142" w:type="dxa"/>
          </w:tcPr>
          <w:p w14:paraId="51565C1F" w14:textId="77777777" w:rsidR="003D4644" w:rsidRPr="002C6A36" w:rsidRDefault="003D4644" w:rsidP="00AF6FAE">
            <w:pPr>
              <w:rPr>
                <w:rFonts w:ascii="Calibri" w:hAnsi="Calibri"/>
                <w:color w:val="008000"/>
                <w:sz w:val="20"/>
                <w:lang w:val="en-AU"/>
              </w:rPr>
            </w:pPr>
            <w:r w:rsidRPr="002C6A36">
              <w:rPr>
                <w:rFonts w:ascii="Calibri" w:hAnsi="Calibri"/>
                <w:color w:val="008000"/>
                <w:sz w:val="20"/>
                <w:lang w:val="en-AU"/>
              </w:rPr>
              <w:t>...</w:t>
            </w:r>
          </w:p>
        </w:tc>
      </w:tr>
    </w:tbl>
    <w:p w14:paraId="3928CE9A" w14:textId="77777777" w:rsidR="003D4644" w:rsidRPr="003D4644" w:rsidRDefault="003D4644" w:rsidP="003D4644">
      <w:pPr>
        <w:rPr>
          <w:rFonts w:ascii="Calibri" w:hAnsi="Calibri" w:cs="Calibri"/>
          <w:sz w:val="20"/>
        </w:rPr>
      </w:pPr>
    </w:p>
    <w:p w14:paraId="6D8AB59F" w14:textId="77777777" w:rsidR="003D4644" w:rsidRPr="003D4644" w:rsidRDefault="003D4644" w:rsidP="003D4644">
      <w:pPr>
        <w:rPr>
          <w:rFonts w:ascii="Calibri" w:hAnsi="Calibri" w:cs="Calibri"/>
          <w:sz w:val="20"/>
        </w:rPr>
      </w:pPr>
    </w:p>
    <w:p w14:paraId="71F45363" w14:textId="28E47893" w:rsidR="00F20DA9" w:rsidRPr="0085459F" w:rsidRDefault="00F20DA9" w:rsidP="000F4E1F">
      <w:pPr>
        <w:rPr>
          <w:rFonts w:ascii="Calibri" w:hAnsi="Calibri" w:cs="Calibri"/>
          <w:sz w:val="20"/>
        </w:rPr>
      </w:pPr>
    </w:p>
    <w:p w14:paraId="4ACD895A" w14:textId="77777777" w:rsidR="00143B7D" w:rsidRPr="0085459F" w:rsidRDefault="00143B7D" w:rsidP="000F4E1F">
      <w:pPr>
        <w:rPr>
          <w:rFonts w:ascii="Calibri" w:hAnsi="Calibri" w:cs="Calibri"/>
          <w:sz w:val="20"/>
        </w:rPr>
      </w:pPr>
    </w:p>
    <w:p w14:paraId="4A1B0E59" w14:textId="77777777" w:rsidR="00143B7D" w:rsidRPr="0085459F" w:rsidRDefault="00143B7D" w:rsidP="000F4E1F">
      <w:pPr>
        <w:rPr>
          <w:rFonts w:ascii="Calibri" w:hAnsi="Calibri" w:cs="Calibri"/>
          <w:sz w:val="20"/>
        </w:rPr>
      </w:pPr>
    </w:p>
    <w:p w14:paraId="703F83AE" w14:textId="37200F3C" w:rsidR="00595E7B" w:rsidRPr="0085459F" w:rsidRDefault="00E61B06" w:rsidP="000F4E1F">
      <w:pPr>
        <w:rPr>
          <w:rFonts w:ascii="Calibri" w:hAnsi="Calibri" w:cs="Calibri"/>
          <w:color w:val="FF0000"/>
          <w:sz w:val="20"/>
          <w:lang w:val="en-US"/>
        </w:rPr>
      </w:pPr>
      <w:r w:rsidRPr="0085459F">
        <w:rPr>
          <w:rFonts w:ascii="Calibri" w:hAnsi="Calibri" w:cs="Calibri"/>
          <w:b/>
          <w:sz w:val="20"/>
        </w:rPr>
        <w:br w:type="page"/>
      </w:r>
      <w:r w:rsidR="00595E7B" w:rsidRPr="0085459F">
        <w:rPr>
          <w:rFonts w:ascii="Calibri" w:hAnsi="Calibri" w:cs="Calibri"/>
          <w:color w:val="FF0000"/>
          <w:sz w:val="20"/>
          <w:lang w:val="en-US"/>
        </w:rPr>
        <w:lastRenderedPageBreak/>
        <w:t xml:space="preserve">Copy this table for </w:t>
      </w:r>
      <w:r w:rsidR="005A37F6">
        <w:rPr>
          <w:rFonts w:ascii="Calibri" w:hAnsi="Calibri" w:cs="Calibri"/>
          <w:color w:val="FF0000"/>
          <w:sz w:val="20"/>
          <w:lang w:val="en-US"/>
        </w:rPr>
        <w:t xml:space="preserve">the </w:t>
      </w:r>
      <w:r w:rsidR="00595E7B" w:rsidRPr="0085459F">
        <w:rPr>
          <w:rFonts w:ascii="Calibri" w:hAnsi="Calibri" w:cs="Calibri"/>
          <w:color w:val="FF0000"/>
          <w:sz w:val="20"/>
          <w:lang w:val="en-US"/>
        </w:rPr>
        <w:t xml:space="preserve">different </w:t>
      </w:r>
      <w:r w:rsidR="00C6642D">
        <w:rPr>
          <w:rFonts w:ascii="Calibri" w:hAnsi="Calibri" w:cs="Calibri"/>
          <w:color w:val="FF0000"/>
          <w:sz w:val="20"/>
          <w:lang w:val="en-US"/>
        </w:rPr>
        <w:t>growth-models</w:t>
      </w:r>
      <w:r w:rsidR="00595E7B" w:rsidRPr="0085459F">
        <w:rPr>
          <w:rFonts w:ascii="Calibri" w:hAnsi="Calibri" w:cs="Calibri"/>
          <w:color w:val="FF0000"/>
          <w:sz w:val="20"/>
          <w:lang w:val="en-US"/>
        </w:rPr>
        <w:t>.</w:t>
      </w:r>
      <w:r w:rsidR="00C35356">
        <w:rPr>
          <w:rFonts w:ascii="Calibri" w:hAnsi="Calibri" w:cs="Calibri"/>
          <w:color w:val="FF0000"/>
          <w:sz w:val="20"/>
          <w:lang w:val="en-US"/>
        </w:rPr>
        <w:t xml:space="preserve"> The detailed year-by-year growth-models shall be reflected in the </w:t>
      </w:r>
      <w:proofErr w:type="spellStart"/>
      <w:r w:rsidR="00C35356">
        <w:rPr>
          <w:rFonts w:ascii="Calibri" w:hAnsi="Calibri" w:cs="Calibri"/>
          <w:color w:val="FF0000"/>
          <w:sz w:val="20"/>
          <w:lang w:val="en-US"/>
        </w:rPr>
        <w:t>ClimateProjects</w:t>
      </w:r>
      <w:proofErr w:type="spellEnd"/>
      <w:r w:rsidR="00C35356">
        <w:rPr>
          <w:rFonts w:ascii="Calibri" w:hAnsi="Calibri" w:cs="Calibri"/>
          <w:color w:val="FF0000"/>
          <w:sz w:val="20"/>
          <w:lang w:val="en-US"/>
        </w:rPr>
        <w:t xml:space="preserve"> </w:t>
      </w:r>
      <w:r w:rsidR="005A37F6">
        <w:rPr>
          <w:rFonts w:ascii="Calibri" w:hAnsi="Calibri" w:cs="Calibri"/>
          <w:color w:val="FF0000"/>
          <w:sz w:val="20"/>
          <w:lang w:val="en-US"/>
        </w:rPr>
        <w:t>system or in a separated spread</w:t>
      </w:r>
      <w:r w:rsidR="00C35356">
        <w:rPr>
          <w:rFonts w:ascii="Calibri" w:hAnsi="Calibri" w:cs="Calibri"/>
          <w:color w:val="FF0000"/>
          <w:sz w:val="20"/>
          <w:lang w:val="en-US"/>
        </w:rPr>
        <w:t>sheet.</w:t>
      </w:r>
    </w:p>
    <w:p w14:paraId="4FABA997" w14:textId="77777777" w:rsidR="00595E7B" w:rsidRPr="0085459F" w:rsidRDefault="00595E7B" w:rsidP="000F4E1F">
      <w:pPr>
        <w:rPr>
          <w:rStyle w:val="RegulartextArial10pt"/>
          <w:rFonts w:ascii="Calibri" w:hAnsi="Calibri" w:cs="Calibri"/>
          <w:b/>
        </w:rPr>
      </w:pPr>
    </w:p>
    <w:p w14:paraId="0795D79B" w14:textId="77777777" w:rsidR="00595E7B" w:rsidRPr="0085459F" w:rsidRDefault="00595E7B" w:rsidP="005834E2">
      <w:pPr>
        <w:rPr>
          <w:rStyle w:val="RegulartextArial10pt"/>
          <w:rFonts w:ascii="Calibri" w:hAnsi="Calibri" w:cs="Calibri"/>
          <w:b/>
        </w:rPr>
      </w:pPr>
    </w:p>
    <w:p w14:paraId="1A7D0F4E" w14:textId="09A9A579" w:rsidR="000F4E1F" w:rsidRPr="0085459F" w:rsidRDefault="00CC3B83" w:rsidP="005834E2">
      <w:pPr>
        <w:rPr>
          <w:rStyle w:val="RegulartextArial10pt"/>
          <w:rFonts w:ascii="Calibri" w:hAnsi="Calibri" w:cs="Calibri"/>
          <w:b/>
          <w:sz w:val="16"/>
          <w:szCs w:val="22"/>
        </w:rPr>
      </w:pPr>
      <w:r>
        <w:rPr>
          <w:rFonts w:ascii="Calibri" w:hAnsi="Calibri" w:cs="Calibri"/>
          <w:noProof/>
          <w:szCs w:val="22"/>
          <w:lang w:val="en-US"/>
        </w:rPr>
        <mc:AlternateContent>
          <mc:Choice Requires="wps">
            <w:drawing>
              <wp:anchor distT="0" distB="0" distL="114300" distR="114300" simplePos="0" relativeHeight="251656704" behindDoc="0" locked="0" layoutInCell="1" allowOverlap="1" wp14:anchorId="4728A67F" wp14:editId="7D883285">
                <wp:simplePos x="0" y="0"/>
                <wp:positionH relativeFrom="column">
                  <wp:posOffset>3465195</wp:posOffset>
                </wp:positionH>
                <wp:positionV relativeFrom="paragraph">
                  <wp:posOffset>-273050</wp:posOffset>
                </wp:positionV>
                <wp:extent cx="5506085" cy="501650"/>
                <wp:effectExtent l="0" t="6350" r="7620" b="12700"/>
                <wp:wrapNone/>
                <wp:docPr id="3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085" cy="501650"/>
                        </a:xfrm>
                        <a:prstGeom prst="rect">
                          <a:avLst/>
                        </a:prstGeom>
                        <a:solidFill>
                          <a:srgbClr val="FFFFFF"/>
                        </a:solidFill>
                        <a:ln w="9525">
                          <a:solidFill>
                            <a:srgbClr val="969696"/>
                          </a:solidFill>
                          <a:miter lim="800000"/>
                          <a:headEnd/>
                          <a:tailEnd/>
                        </a:ln>
                      </wps:spPr>
                      <wps:txbx>
                        <w:txbxContent>
                          <w:p w14:paraId="0A4932BD" w14:textId="77777777" w:rsidR="00C35356" w:rsidRPr="00CA23EF" w:rsidRDefault="00C35356" w:rsidP="00E8389C">
                            <w:pPr>
                              <w:tabs>
                                <w:tab w:val="left" w:pos="-36"/>
                                <w:tab w:val="left" w:pos="0"/>
                              </w:tabs>
                              <w:ind w:right="-1"/>
                              <w:rPr>
                                <w:rFonts w:ascii="Calibri" w:hAnsi="Calibri" w:cs="Calibri"/>
                                <w:b/>
                                <w:color w:val="808080"/>
                                <w:sz w:val="16"/>
                              </w:rPr>
                            </w:pPr>
                            <w:r>
                              <w:rPr>
                                <w:rFonts w:ascii="Calibri" w:hAnsi="Calibri" w:cs="Calibri"/>
                                <w:b/>
                                <w:color w:val="808080"/>
                                <w:sz w:val="16"/>
                              </w:rPr>
                              <w:t>Conversion Procedure</w:t>
                            </w:r>
                          </w:p>
                          <w:p w14:paraId="352C38AE" w14:textId="77777777" w:rsidR="00C35356" w:rsidRPr="00CA23EF" w:rsidRDefault="00C35356"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Aboveground </w:t>
                            </w:r>
                            <w:r>
                              <w:rPr>
                                <w:rFonts w:ascii="Calibri" w:hAnsi="Calibri" w:cs="Calibri"/>
                                <w:color w:val="808080"/>
                                <w:sz w:val="16"/>
                              </w:rPr>
                              <w:t>tree</w:t>
                            </w:r>
                            <w:r w:rsidRPr="00CA23EF">
                              <w:rPr>
                                <w:rFonts w:ascii="Calibri" w:hAnsi="Calibri" w:cs="Calibri"/>
                                <w:color w:val="808080"/>
                                <w:sz w:val="16"/>
                              </w:rPr>
                              <w:t xml:space="preserve"> biomass = Stem volume * Biomass Expansion Factor * Wood density * Carbon fraction * C to CO</w:t>
                            </w:r>
                            <w:r w:rsidRPr="00CA23EF">
                              <w:rPr>
                                <w:rFonts w:ascii="Calibri" w:hAnsi="Calibri" w:cs="Calibri"/>
                                <w:color w:val="808080"/>
                                <w:sz w:val="12"/>
                              </w:rPr>
                              <w:t>2</w:t>
                            </w:r>
                            <w:r w:rsidRPr="00CA23EF">
                              <w:rPr>
                                <w:rFonts w:ascii="Calibri" w:hAnsi="Calibri" w:cs="Calibri"/>
                                <w:color w:val="808080"/>
                                <w:sz w:val="16"/>
                              </w:rPr>
                              <w:t xml:space="preserve"> factor </w:t>
                            </w:r>
                          </w:p>
                          <w:p w14:paraId="7C8731A4" w14:textId="77777777" w:rsidR="00C35356" w:rsidRPr="00CA23EF" w:rsidRDefault="00C35356"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Belowground </w:t>
                            </w:r>
                            <w:r>
                              <w:rPr>
                                <w:rFonts w:ascii="Calibri" w:hAnsi="Calibri" w:cs="Calibri"/>
                                <w:color w:val="808080"/>
                                <w:sz w:val="16"/>
                              </w:rPr>
                              <w:t>tree</w:t>
                            </w:r>
                            <w:r w:rsidRPr="00CA23EF">
                              <w:rPr>
                                <w:rFonts w:ascii="Calibri" w:hAnsi="Calibri" w:cs="Calibri"/>
                                <w:color w:val="808080"/>
                                <w:sz w:val="16"/>
                              </w:rPr>
                              <w:t xml:space="preserve"> biomass = Aboveground </w:t>
                            </w:r>
                            <w:r>
                              <w:rPr>
                                <w:rFonts w:ascii="Calibri" w:hAnsi="Calibri" w:cs="Calibri"/>
                                <w:color w:val="808080"/>
                                <w:sz w:val="16"/>
                              </w:rPr>
                              <w:t>tree</w:t>
                            </w:r>
                            <w:r w:rsidRPr="00CA23EF">
                              <w:rPr>
                                <w:rFonts w:ascii="Calibri" w:hAnsi="Calibri" w:cs="Calibri"/>
                                <w:color w:val="808080"/>
                                <w:sz w:val="16"/>
                              </w:rPr>
                              <w:t xml:space="preserve"> biomass * Root-to-Shoot ratio</w:t>
                            </w:r>
                          </w:p>
                          <w:p w14:paraId="698856E3" w14:textId="77777777" w:rsidR="00C35356" w:rsidRPr="00CA23EF" w:rsidRDefault="00C35356" w:rsidP="00E8389C">
                            <w:pPr>
                              <w:tabs>
                                <w:tab w:val="left" w:pos="-36"/>
                                <w:tab w:val="left" w:pos="0"/>
                              </w:tabs>
                              <w:ind w:right="-1"/>
                              <w:rPr>
                                <w:rFonts w:ascii="Calibri" w:hAnsi="Calibri" w:cs="Calibri"/>
                                <w:color w:val="808080"/>
                                <w:sz w:val="16"/>
                              </w:rPr>
                            </w:pPr>
                          </w:p>
                          <w:p w14:paraId="2E7A3B7A" w14:textId="77777777" w:rsidR="00C35356" w:rsidRPr="00CA23EF" w:rsidRDefault="00C35356" w:rsidP="00E8389C">
                            <w:pPr>
                              <w:tabs>
                                <w:tab w:val="left" w:pos="-36"/>
                                <w:tab w:val="left" w:pos="0"/>
                              </w:tabs>
                              <w:ind w:right="-1"/>
                              <w:rPr>
                                <w:rFonts w:ascii="Calibri" w:hAnsi="Calibri" w:cs="Calibri"/>
                                <w:color w:val="808080"/>
                                <w:sz w:val="16"/>
                              </w:rPr>
                            </w:pPr>
                          </w:p>
                          <w:p w14:paraId="22487836" w14:textId="77777777" w:rsidR="00C35356" w:rsidRPr="00CA23EF" w:rsidRDefault="00C35356" w:rsidP="00E8389C">
                            <w:pPr>
                              <w:rPr>
                                <w:rFonts w:ascii="Calibri" w:hAnsi="Calibri" w:cs="Calibri"/>
                                <w:color w:val="808080"/>
                                <w:sz w:val="18"/>
                              </w:rPr>
                            </w:pPr>
                          </w:p>
                          <w:p w14:paraId="51386EA2" w14:textId="77777777" w:rsidR="00C35356" w:rsidRPr="00CA23EF" w:rsidRDefault="00C35356" w:rsidP="00E8389C">
                            <w:pPr>
                              <w:rPr>
                                <w:rFonts w:ascii="Calibri" w:hAnsi="Calibri" w:cs="Calibr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8" o:spid="_x0000_s1027" type="#_x0000_t202" style="position:absolute;margin-left:272.85pt;margin-top:-21.45pt;width:433.55pt;height: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" strokecolor="#969696">
                <v:textbox>
                  <w:txbxContent>
                    <w:p w14:paraId="0A4932BD" w14:textId="77777777" w:rsidR="00C35356" w:rsidRPr="00CA23EF" w:rsidRDefault="00C35356" w:rsidP="00E8389C">
                      <w:pPr>
                        <w:tabs>
                          <w:tab w:val="left" w:pos="-36"/>
                          <w:tab w:val="left" w:pos="0"/>
                        </w:tabs>
                        <w:ind w:right="-1"/>
                        <w:rPr>
                          <w:rFonts w:ascii="Calibri" w:hAnsi="Calibri" w:cs="Calibri"/>
                          <w:b/>
                          <w:color w:val="808080"/>
                          <w:sz w:val="16"/>
                        </w:rPr>
                      </w:pPr>
                      <w:r>
                        <w:rPr>
                          <w:rFonts w:ascii="Calibri" w:hAnsi="Calibri" w:cs="Calibri"/>
                          <w:b/>
                          <w:color w:val="808080"/>
                          <w:sz w:val="16"/>
                        </w:rPr>
                        <w:t>Conversion Procedure</w:t>
                      </w:r>
                    </w:p>
                    <w:p w14:paraId="352C38AE" w14:textId="77777777" w:rsidR="00C35356" w:rsidRPr="00CA23EF" w:rsidRDefault="00C35356"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Aboveground </w:t>
                      </w:r>
                      <w:r>
                        <w:rPr>
                          <w:rFonts w:ascii="Calibri" w:hAnsi="Calibri" w:cs="Calibri"/>
                          <w:color w:val="808080"/>
                          <w:sz w:val="16"/>
                        </w:rPr>
                        <w:t>tree</w:t>
                      </w:r>
                      <w:r w:rsidRPr="00CA23EF">
                        <w:rPr>
                          <w:rFonts w:ascii="Calibri" w:hAnsi="Calibri" w:cs="Calibri"/>
                          <w:color w:val="808080"/>
                          <w:sz w:val="16"/>
                        </w:rPr>
                        <w:t xml:space="preserve"> biomass = Stem volume * Biomass Expansion Factor * Wood density * Carbon fraction * C to CO</w:t>
                      </w:r>
                      <w:r w:rsidRPr="00CA23EF">
                        <w:rPr>
                          <w:rFonts w:ascii="Calibri" w:hAnsi="Calibri" w:cs="Calibri"/>
                          <w:color w:val="808080"/>
                          <w:sz w:val="12"/>
                        </w:rPr>
                        <w:t>2</w:t>
                      </w:r>
                      <w:r w:rsidRPr="00CA23EF">
                        <w:rPr>
                          <w:rFonts w:ascii="Calibri" w:hAnsi="Calibri" w:cs="Calibri"/>
                          <w:color w:val="808080"/>
                          <w:sz w:val="16"/>
                        </w:rPr>
                        <w:t xml:space="preserve"> factor </w:t>
                      </w:r>
                    </w:p>
                    <w:p w14:paraId="7C8731A4" w14:textId="77777777" w:rsidR="00C35356" w:rsidRPr="00CA23EF" w:rsidRDefault="00C35356" w:rsidP="001A5007">
                      <w:pPr>
                        <w:tabs>
                          <w:tab w:val="left" w:pos="-36"/>
                          <w:tab w:val="left" w:pos="0"/>
                        </w:tabs>
                        <w:ind w:right="-1"/>
                        <w:rPr>
                          <w:rFonts w:ascii="Calibri" w:hAnsi="Calibri" w:cs="Calibri"/>
                          <w:color w:val="808080"/>
                          <w:sz w:val="16"/>
                        </w:rPr>
                      </w:pPr>
                      <w:r w:rsidRPr="00CA23EF">
                        <w:rPr>
                          <w:rFonts w:ascii="Calibri" w:hAnsi="Calibri" w:cs="Calibri"/>
                          <w:color w:val="808080"/>
                          <w:sz w:val="16"/>
                        </w:rPr>
                        <w:t xml:space="preserve">Belowground </w:t>
                      </w:r>
                      <w:r>
                        <w:rPr>
                          <w:rFonts w:ascii="Calibri" w:hAnsi="Calibri" w:cs="Calibri"/>
                          <w:color w:val="808080"/>
                          <w:sz w:val="16"/>
                        </w:rPr>
                        <w:t>tree</w:t>
                      </w:r>
                      <w:r w:rsidRPr="00CA23EF">
                        <w:rPr>
                          <w:rFonts w:ascii="Calibri" w:hAnsi="Calibri" w:cs="Calibri"/>
                          <w:color w:val="808080"/>
                          <w:sz w:val="16"/>
                        </w:rPr>
                        <w:t xml:space="preserve"> biomass = Aboveground </w:t>
                      </w:r>
                      <w:r>
                        <w:rPr>
                          <w:rFonts w:ascii="Calibri" w:hAnsi="Calibri" w:cs="Calibri"/>
                          <w:color w:val="808080"/>
                          <w:sz w:val="16"/>
                        </w:rPr>
                        <w:t>tree</w:t>
                      </w:r>
                      <w:r w:rsidRPr="00CA23EF">
                        <w:rPr>
                          <w:rFonts w:ascii="Calibri" w:hAnsi="Calibri" w:cs="Calibri"/>
                          <w:color w:val="808080"/>
                          <w:sz w:val="16"/>
                        </w:rPr>
                        <w:t xml:space="preserve"> biomass * Root-to-Shoot ratio</w:t>
                      </w:r>
                    </w:p>
                    <w:p w14:paraId="698856E3" w14:textId="77777777" w:rsidR="00C35356" w:rsidRPr="00CA23EF" w:rsidRDefault="00C35356" w:rsidP="00E8389C">
                      <w:pPr>
                        <w:tabs>
                          <w:tab w:val="left" w:pos="-36"/>
                          <w:tab w:val="left" w:pos="0"/>
                        </w:tabs>
                        <w:ind w:right="-1"/>
                        <w:rPr>
                          <w:rFonts w:ascii="Calibri" w:hAnsi="Calibri" w:cs="Calibri"/>
                          <w:color w:val="808080"/>
                          <w:sz w:val="16"/>
                        </w:rPr>
                      </w:pPr>
                    </w:p>
                    <w:p w14:paraId="2E7A3B7A" w14:textId="77777777" w:rsidR="00C35356" w:rsidRPr="00CA23EF" w:rsidRDefault="00C35356" w:rsidP="00E8389C">
                      <w:pPr>
                        <w:tabs>
                          <w:tab w:val="left" w:pos="-36"/>
                          <w:tab w:val="left" w:pos="0"/>
                        </w:tabs>
                        <w:ind w:right="-1"/>
                        <w:rPr>
                          <w:rFonts w:ascii="Calibri" w:hAnsi="Calibri" w:cs="Calibri"/>
                          <w:color w:val="808080"/>
                          <w:sz w:val="16"/>
                        </w:rPr>
                      </w:pPr>
                    </w:p>
                    <w:p w14:paraId="22487836" w14:textId="77777777" w:rsidR="00C35356" w:rsidRPr="00CA23EF" w:rsidRDefault="00C35356" w:rsidP="00E8389C">
                      <w:pPr>
                        <w:rPr>
                          <w:rFonts w:ascii="Calibri" w:hAnsi="Calibri" w:cs="Calibri"/>
                          <w:color w:val="808080"/>
                          <w:sz w:val="18"/>
                        </w:rPr>
                      </w:pPr>
                    </w:p>
                    <w:p w14:paraId="51386EA2" w14:textId="77777777" w:rsidR="00C35356" w:rsidRPr="00CA23EF" w:rsidRDefault="00C35356" w:rsidP="00E8389C">
                      <w:pPr>
                        <w:rPr>
                          <w:rFonts w:ascii="Calibri" w:hAnsi="Calibri" w:cs="Calibri"/>
                          <w:sz w:val="20"/>
                        </w:rPr>
                      </w:pPr>
                    </w:p>
                  </w:txbxContent>
                </v:textbox>
              </v:shape>
            </w:pict>
          </mc:Fallback>
        </mc:AlternateContent>
      </w:r>
      <w:r w:rsidR="00514F9D">
        <w:rPr>
          <w:rStyle w:val="RegulartextArial10pt"/>
          <w:rFonts w:ascii="Calibri" w:hAnsi="Calibri" w:cs="Calibri"/>
          <w:b/>
          <w:sz w:val="22"/>
          <w:szCs w:val="22"/>
        </w:rPr>
        <w:t>Long-term CO</w:t>
      </w:r>
      <w:r w:rsidR="00514F9D" w:rsidRPr="00514F9D">
        <w:rPr>
          <w:rStyle w:val="RegulartextArial10pt"/>
          <w:rFonts w:ascii="Calibri" w:hAnsi="Calibri" w:cs="Calibri"/>
          <w:b/>
          <w:sz w:val="18"/>
          <w:szCs w:val="22"/>
        </w:rPr>
        <w:t>2</w:t>
      </w:r>
      <w:r w:rsidR="00514F9D">
        <w:rPr>
          <w:rStyle w:val="RegulartextArial10pt"/>
          <w:rFonts w:ascii="Calibri" w:hAnsi="Calibri" w:cs="Calibri"/>
          <w:b/>
          <w:sz w:val="22"/>
          <w:szCs w:val="22"/>
        </w:rPr>
        <w:t xml:space="preserve">-Fixation </w:t>
      </w:r>
      <w:r w:rsidR="00595E7B" w:rsidRPr="0085459F">
        <w:rPr>
          <w:rStyle w:val="RegulartextArial10pt"/>
          <w:rFonts w:ascii="Calibri" w:hAnsi="Calibri" w:cs="Calibri"/>
          <w:b/>
          <w:sz w:val="16"/>
          <w:szCs w:val="22"/>
        </w:rPr>
        <w:t>tree</w:t>
      </w:r>
      <w:r w:rsidR="00F9264B" w:rsidRPr="0085459F">
        <w:rPr>
          <w:rStyle w:val="RegulartextArial10pt"/>
          <w:rFonts w:ascii="Calibri" w:hAnsi="Calibri" w:cs="Calibri"/>
          <w:b/>
          <w:sz w:val="16"/>
          <w:szCs w:val="22"/>
        </w:rPr>
        <w:t xml:space="preserve"> biomass</w:t>
      </w:r>
    </w:p>
    <w:p w14:paraId="4AC0ED71" w14:textId="77777777" w:rsidR="00A52D74" w:rsidRPr="0085459F" w:rsidRDefault="00A52D74" w:rsidP="005834E2">
      <w:pPr>
        <w:rPr>
          <w:rStyle w:val="RegulartextArial10pt"/>
          <w:rFonts w:ascii="Calibri" w:hAnsi="Calibri" w:cs="Calibri"/>
        </w:rPr>
      </w:pPr>
    </w:p>
    <w:tbl>
      <w:tblPr>
        <w:tblW w:w="14154"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 w:type="dxa"/>
          <w:left w:w="57" w:type="dxa"/>
          <w:bottom w:w="11" w:type="dxa"/>
          <w:right w:w="57" w:type="dxa"/>
        </w:tblCellMar>
        <w:tblLook w:val="01E0" w:firstRow="1" w:lastRow="1" w:firstColumn="1" w:lastColumn="1" w:noHBand="0" w:noVBand="0"/>
      </w:tblPr>
      <w:tblGrid>
        <w:gridCol w:w="2699"/>
        <w:gridCol w:w="1559"/>
        <w:gridCol w:w="9896"/>
      </w:tblGrid>
      <w:tr w:rsidR="00A52D74" w:rsidRPr="0085459F" w14:paraId="253A8AE6" w14:textId="77777777" w:rsidTr="00E435D6">
        <w:trPr>
          <w:trHeight w:val="284"/>
          <w:tblHeader/>
        </w:trPr>
        <w:tc>
          <w:tcPr>
            <w:tcW w:w="2699" w:type="dxa"/>
            <w:tcBorders>
              <w:bottom w:val="single" w:sz="18" w:space="0" w:color="000000"/>
            </w:tcBorders>
            <w:shd w:val="clear" w:color="auto" w:fill="9BBB59"/>
            <w:vAlign w:val="center"/>
          </w:tcPr>
          <w:p w14:paraId="6661D42D" w14:textId="3CEDAFD4" w:rsidR="00A52D74" w:rsidRPr="0085459F" w:rsidRDefault="00C6642D" w:rsidP="00CA23EF">
            <w:pPr>
              <w:rPr>
                <w:rStyle w:val="FormatvorlageArial10ptGrnGrau"/>
                <w:rFonts w:ascii="Calibri" w:hAnsi="Calibri" w:cs="Calibri"/>
                <w:b/>
                <w:iCs/>
                <w:color w:val="auto"/>
              </w:rPr>
            </w:pPr>
            <w:r>
              <w:rPr>
                <w:rStyle w:val="FormatvorlageArial10ptGrnGrau"/>
                <w:rFonts w:ascii="Calibri" w:hAnsi="Calibri" w:cs="Calibri"/>
                <w:b/>
                <w:color w:val="auto"/>
              </w:rPr>
              <w:t>Growth-m</w:t>
            </w:r>
            <w:r w:rsidR="00514F9D">
              <w:rPr>
                <w:rStyle w:val="FormatvorlageArial10ptGrnGrau"/>
                <w:rFonts w:ascii="Calibri" w:hAnsi="Calibri" w:cs="Calibri"/>
                <w:b/>
                <w:color w:val="auto"/>
              </w:rPr>
              <w:t>odel</w:t>
            </w:r>
            <w:r w:rsidR="00A52D74" w:rsidRPr="0085459F">
              <w:rPr>
                <w:rStyle w:val="FormatvorlageArial10ptGrnGrau"/>
                <w:rFonts w:ascii="Calibri" w:hAnsi="Calibri" w:cs="Calibri"/>
                <w:b/>
                <w:color w:val="auto"/>
              </w:rPr>
              <w:t xml:space="preserve"> </w:t>
            </w:r>
            <w:r w:rsidR="005E6965" w:rsidRPr="0085459F">
              <w:rPr>
                <w:rStyle w:val="FormatvorlageArial10ptGrnGrau"/>
                <w:rFonts w:ascii="Calibri" w:hAnsi="Calibri" w:cs="Calibri"/>
                <w:b/>
                <w:color w:val="auto"/>
              </w:rPr>
              <w:t>ID</w:t>
            </w:r>
            <w:r w:rsidR="00A52D74" w:rsidRPr="0085459F">
              <w:rPr>
                <w:rStyle w:val="FormatvorlageArial10ptGrnGrau"/>
                <w:rFonts w:ascii="Calibri" w:hAnsi="Calibri" w:cs="Calibri"/>
                <w:b/>
                <w:color w:val="auto"/>
              </w:rPr>
              <w:tab/>
            </w:r>
          </w:p>
        </w:tc>
        <w:tc>
          <w:tcPr>
            <w:tcW w:w="11455" w:type="dxa"/>
            <w:gridSpan w:val="2"/>
            <w:tcBorders>
              <w:bottom w:val="single" w:sz="18" w:space="0" w:color="000000"/>
            </w:tcBorders>
            <w:shd w:val="clear" w:color="auto" w:fill="D6E3BC"/>
            <w:vAlign w:val="center"/>
          </w:tcPr>
          <w:p w14:paraId="5215B12A" w14:textId="07631E4F" w:rsidR="00A52D74" w:rsidRPr="0085459F" w:rsidRDefault="005E6965" w:rsidP="00514F9D">
            <w:pPr>
              <w:rPr>
                <w:rStyle w:val="FormatvorlageArial10ptGrnGrau"/>
                <w:rFonts w:ascii="Calibri" w:hAnsi="Calibri" w:cs="Calibri"/>
                <w:color w:val="auto"/>
                <w:lang w:val="en-US"/>
              </w:rPr>
            </w:pPr>
            <w:r w:rsidRPr="0085459F">
              <w:rPr>
                <w:rStyle w:val="FormatvorlageArial10ptGrnGrau"/>
                <w:rFonts w:ascii="Calibri" w:hAnsi="Calibri" w:cs="Calibri"/>
                <w:b/>
                <w:iCs/>
              </w:rPr>
              <w:t>…</w:t>
            </w:r>
            <w:r w:rsidR="00595E7B" w:rsidRPr="0085459F">
              <w:rPr>
                <w:rStyle w:val="FormatvorlageArial10ptGrnGrau"/>
                <w:rFonts w:ascii="Calibri" w:hAnsi="Calibri" w:cs="Calibri"/>
                <w:b/>
                <w:iCs/>
              </w:rPr>
              <w:t xml:space="preserve"> </w:t>
            </w:r>
            <w:r w:rsidR="00595E7B" w:rsidRPr="0085459F">
              <w:rPr>
                <w:rFonts w:ascii="Calibri" w:hAnsi="Calibri" w:cs="Calibri"/>
                <w:color w:val="FF0000"/>
                <w:sz w:val="20"/>
                <w:lang w:val="en-US"/>
              </w:rPr>
              <w:t xml:space="preserve">e.g. </w:t>
            </w:r>
            <w:r w:rsidR="00514F9D">
              <w:rPr>
                <w:rFonts w:ascii="Calibri" w:hAnsi="Calibri" w:cs="Calibri"/>
                <w:color w:val="FF0000"/>
                <w:sz w:val="20"/>
                <w:lang w:val="en-US"/>
              </w:rPr>
              <w:t>Mixed oak</w:t>
            </w:r>
            <w:r w:rsidR="00595E7B" w:rsidRPr="0085459F">
              <w:rPr>
                <w:rFonts w:ascii="Calibri" w:hAnsi="Calibri" w:cs="Calibri"/>
                <w:color w:val="FF0000"/>
                <w:sz w:val="20"/>
                <w:lang w:val="en-US"/>
              </w:rPr>
              <w:t xml:space="preserve"> 01</w:t>
            </w:r>
          </w:p>
        </w:tc>
      </w:tr>
      <w:tr w:rsidR="00514F9D" w:rsidRPr="0085459F" w14:paraId="74167121" w14:textId="77777777" w:rsidTr="00E435D6">
        <w:trPr>
          <w:trHeight w:val="284"/>
          <w:tblHeader/>
        </w:trPr>
        <w:tc>
          <w:tcPr>
            <w:tcW w:w="2699" w:type="dxa"/>
            <w:tcBorders>
              <w:bottom w:val="single" w:sz="18" w:space="0" w:color="000000"/>
            </w:tcBorders>
            <w:shd w:val="clear" w:color="auto" w:fill="9BBB59"/>
            <w:vAlign w:val="center"/>
          </w:tcPr>
          <w:p w14:paraId="26E2200C" w14:textId="645BF09B" w:rsidR="00514F9D" w:rsidRDefault="00514F9D" w:rsidP="00CA23EF">
            <w:pPr>
              <w:rPr>
                <w:rStyle w:val="FormatvorlageArial10ptGrnGrau"/>
                <w:rFonts w:ascii="Calibri" w:hAnsi="Calibri" w:cs="Calibri"/>
                <w:b/>
                <w:color w:val="auto"/>
              </w:rPr>
            </w:pPr>
            <w:r>
              <w:rPr>
                <w:rStyle w:val="FormatvorlageArial10ptGrnGrau"/>
                <w:rFonts w:ascii="Calibri" w:hAnsi="Calibri" w:cs="Calibri"/>
                <w:b/>
                <w:color w:val="auto"/>
              </w:rPr>
              <w:t>Applied for MUs</w:t>
            </w:r>
          </w:p>
        </w:tc>
        <w:tc>
          <w:tcPr>
            <w:tcW w:w="11455" w:type="dxa"/>
            <w:gridSpan w:val="2"/>
            <w:tcBorders>
              <w:bottom w:val="single" w:sz="18" w:space="0" w:color="000000"/>
            </w:tcBorders>
            <w:shd w:val="clear" w:color="auto" w:fill="D6E3BC"/>
            <w:vAlign w:val="center"/>
          </w:tcPr>
          <w:p w14:paraId="4BF43EB5" w14:textId="61EF07B4" w:rsidR="00514F9D" w:rsidRPr="0085459F" w:rsidRDefault="00514F9D" w:rsidP="00514F9D">
            <w:pPr>
              <w:rPr>
                <w:rStyle w:val="FormatvorlageArial10ptGrnGrau"/>
                <w:rFonts w:ascii="Calibri" w:hAnsi="Calibri" w:cs="Calibri"/>
                <w:b/>
                <w:iCs/>
              </w:rPr>
            </w:pPr>
            <w:r w:rsidRPr="0085459F">
              <w:rPr>
                <w:rStyle w:val="FormatvorlageArial10ptGrnGrau"/>
                <w:rFonts w:ascii="Calibri" w:hAnsi="Calibri" w:cs="Calibri"/>
                <w:b/>
                <w:iCs/>
              </w:rPr>
              <w:t xml:space="preserve">… </w:t>
            </w:r>
            <w:r>
              <w:rPr>
                <w:rFonts w:ascii="Calibri" w:hAnsi="Calibri" w:cs="Calibri"/>
                <w:color w:val="FF0000"/>
                <w:sz w:val="20"/>
                <w:lang w:val="en-US"/>
              </w:rPr>
              <w:t xml:space="preserve">This growth-model applies to the following Modelling Units (MUs) - e.g. 001, 002, 003, etc. </w:t>
            </w:r>
          </w:p>
        </w:tc>
      </w:tr>
      <w:tr w:rsidR="00C6642D" w:rsidRPr="0085459F" w14:paraId="395BBB3B" w14:textId="77777777" w:rsidTr="00C35356">
        <w:trPr>
          <w:trHeight w:val="284"/>
          <w:tblHeader/>
        </w:trPr>
        <w:tc>
          <w:tcPr>
            <w:tcW w:w="2699" w:type="dxa"/>
            <w:tcBorders>
              <w:bottom w:val="single" w:sz="18" w:space="0" w:color="000000"/>
            </w:tcBorders>
            <w:shd w:val="clear" w:color="auto" w:fill="9BBB59" w:themeFill="accent3"/>
            <w:vAlign w:val="center"/>
          </w:tcPr>
          <w:p w14:paraId="2341DF4C" w14:textId="1C923EF4" w:rsidR="00C6642D" w:rsidRDefault="00C6642D" w:rsidP="00CA23EF">
            <w:pPr>
              <w:rPr>
                <w:rStyle w:val="FormatvorlageArial10ptGrnGrau"/>
                <w:rFonts w:ascii="Calibri" w:hAnsi="Calibri" w:cs="Calibri"/>
                <w:b/>
                <w:color w:val="auto"/>
              </w:rPr>
            </w:pPr>
            <w:r>
              <w:rPr>
                <w:rStyle w:val="FormatvorlageArial10ptGrnGrau"/>
                <w:rFonts w:ascii="Calibri" w:hAnsi="Calibri" w:cs="Calibri"/>
                <w:b/>
                <w:color w:val="auto"/>
              </w:rPr>
              <w:t>Calculation model</w:t>
            </w:r>
          </w:p>
        </w:tc>
        <w:tc>
          <w:tcPr>
            <w:tcW w:w="11455" w:type="dxa"/>
            <w:gridSpan w:val="2"/>
            <w:tcBorders>
              <w:bottom w:val="single" w:sz="18" w:space="0" w:color="000000"/>
            </w:tcBorders>
            <w:shd w:val="clear" w:color="auto" w:fill="D6E3BC"/>
            <w:vAlign w:val="center"/>
          </w:tcPr>
          <w:p w14:paraId="312025ED" w14:textId="7682E0DB" w:rsidR="00C6642D" w:rsidRPr="0085459F" w:rsidRDefault="007B260E" w:rsidP="00C6642D">
            <w:pPr>
              <w:rPr>
                <w:rStyle w:val="FormatvorlageArial10ptGrnGrau"/>
                <w:rFonts w:ascii="Calibri" w:hAnsi="Calibri" w:cs="Calibri"/>
                <w:b/>
                <w:iC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C6642D" w:rsidRPr="00C6642D">
              <w:rPr>
                <w:rFonts w:ascii="Calibri" w:hAnsi="Calibri"/>
                <w:sz w:val="20"/>
                <w:lang w:val="en-AU"/>
              </w:rPr>
              <w:t xml:space="preserve">Option 1 - Selective harvesting </w:t>
            </w:r>
            <w:r w:rsidR="00C6642D">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C6642D" w:rsidRPr="00C6642D">
              <w:rPr>
                <w:rFonts w:ascii="Calibri" w:hAnsi="Calibri"/>
                <w:sz w:val="20"/>
                <w:lang w:val="en-AU"/>
              </w:rPr>
              <w:t>Option 1 - Conservation forest</w:t>
            </w:r>
            <w:r w:rsidR="00C6642D" w:rsidRPr="0085459F">
              <w:rPr>
                <w:rStyle w:val="FormatvorlageArial10ptGrnGrau"/>
                <w:rFonts w:ascii="Calibri" w:hAnsi="Calibri" w:cs="Calibri"/>
                <w:iCs/>
                <w:color w:val="auto"/>
              </w:rPr>
              <w:t xml:space="preserve">   </w:t>
            </w:r>
            <w:r w:rsidR="00C6642D"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C6642D">
              <w:rPr>
                <w:rFonts w:ascii="Calibri" w:hAnsi="Calibri"/>
                <w:sz w:val="20"/>
                <w:lang w:val="en-AU"/>
              </w:rPr>
              <w:t>Option 2 - Rotation forestry</w:t>
            </w:r>
          </w:p>
        </w:tc>
      </w:tr>
      <w:tr w:rsidR="00C6642D" w:rsidRPr="0085459F" w14:paraId="1966ECAC" w14:textId="77777777" w:rsidTr="00E435D6">
        <w:trPr>
          <w:trHeight w:val="284"/>
          <w:tblHeader/>
        </w:trPr>
        <w:tc>
          <w:tcPr>
            <w:tcW w:w="2699" w:type="dxa"/>
            <w:tcBorders>
              <w:bottom w:val="single" w:sz="18" w:space="0" w:color="000000"/>
            </w:tcBorders>
            <w:shd w:val="clear" w:color="auto" w:fill="9BBB59"/>
            <w:vAlign w:val="center"/>
          </w:tcPr>
          <w:p w14:paraId="1B0D60F6" w14:textId="6E3A4A91" w:rsidR="00C6642D" w:rsidRPr="00C6642D" w:rsidRDefault="00C6642D" w:rsidP="00CA23EF">
            <w:pPr>
              <w:rPr>
                <w:rStyle w:val="FormatvorlageArial10ptGrnGrau"/>
                <w:rFonts w:ascii="Calibri" w:hAnsi="Calibri" w:cs="Calibri"/>
                <w:b/>
                <w:color w:val="auto"/>
              </w:rPr>
            </w:pPr>
            <w:r w:rsidRPr="00C6642D">
              <w:rPr>
                <w:rStyle w:val="FormatvorlageArial10ptGrnGrau"/>
                <w:rFonts w:ascii="Calibri" w:hAnsi="Calibri" w:cs="Calibri"/>
                <w:b/>
                <w:iCs/>
                <w:color w:val="auto"/>
              </w:rPr>
              <w:t>Time period</w:t>
            </w:r>
          </w:p>
        </w:tc>
        <w:tc>
          <w:tcPr>
            <w:tcW w:w="11455" w:type="dxa"/>
            <w:gridSpan w:val="2"/>
            <w:tcBorders>
              <w:bottom w:val="single" w:sz="18" w:space="0" w:color="000000"/>
            </w:tcBorders>
            <w:shd w:val="clear" w:color="auto" w:fill="D6E3BC"/>
            <w:vAlign w:val="center"/>
          </w:tcPr>
          <w:p w14:paraId="6B4D8EA9" w14:textId="215BDEC5" w:rsidR="00C6642D" w:rsidRPr="0085459F" w:rsidRDefault="00C6642D" w:rsidP="00C6642D">
            <w:pPr>
              <w:rPr>
                <w:rStyle w:val="FormatvorlageArial10ptGrnGrau"/>
                <w:rFonts w:ascii="Calibri" w:hAnsi="Calibri" w:cs="Calibri"/>
                <w:b/>
                <w:iCs/>
              </w:rPr>
            </w:pPr>
            <w:r>
              <w:rPr>
                <w:rStyle w:val="FormatvorlageArial10ptGrnGrau"/>
                <w:rFonts w:ascii="Calibri" w:hAnsi="Calibri" w:cs="Calibri"/>
                <w:b/>
                <w:iCs/>
              </w:rPr>
              <w:t xml:space="preserve">… </w:t>
            </w:r>
            <w:proofErr w:type="gramStart"/>
            <w:r w:rsidR="00F079F4">
              <w:rPr>
                <w:rStyle w:val="FormatvorlageArial10ptGrnGrau"/>
                <w:rFonts w:ascii="Calibri" w:hAnsi="Calibri" w:cs="Calibri"/>
                <w:iCs/>
                <w:color w:val="auto"/>
              </w:rPr>
              <w:t>years</w:t>
            </w:r>
            <w:proofErr w:type="gramEnd"/>
            <w:r w:rsidR="00F079F4">
              <w:rPr>
                <w:rStyle w:val="FormatvorlageArial10ptGrnGrau"/>
                <w:rFonts w:ascii="Calibri" w:hAnsi="Calibri" w:cs="Calibri"/>
                <w:iCs/>
                <w:color w:val="auto"/>
              </w:rPr>
              <w:t xml:space="preserve"> until the equilibrium or</w:t>
            </w:r>
            <w:r w:rsidRPr="00C6642D">
              <w:rPr>
                <w:rStyle w:val="FormatvorlageArial10ptGrnGrau"/>
                <w:rFonts w:ascii="Calibri" w:hAnsi="Calibri" w:cs="Calibri"/>
                <w:iCs/>
                <w:color w:val="auto"/>
              </w:rPr>
              <w:t xml:space="preserve"> average stand biomass is reached.</w:t>
            </w:r>
          </w:p>
        </w:tc>
      </w:tr>
      <w:tr w:rsidR="00595E7B" w:rsidRPr="0085459F" w14:paraId="4289FB3F" w14:textId="77777777" w:rsidTr="00E435D6">
        <w:trPr>
          <w:trHeight w:val="193"/>
        </w:trPr>
        <w:tc>
          <w:tcPr>
            <w:tcW w:w="2699" w:type="dxa"/>
            <w:vMerge w:val="restart"/>
            <w:tcBorders>
              <w:top w:val="single" w:sz="18" w:space="0" w:color="000000"/>
            </w:tcBorders>
            <w:shd w:val="clear" w:color="auto" w:fill="D9D9D9"/>
          </w:tcPr>
          <w:p w14:paraId="2F173933" w14:textId="4C3DD6C4" w:rsidR="00595E7B" w:rsidRDefault="00514F9D" w:rsidP="00595E7B">
            <w:pPr>
              <w:rPr>
                <w:rStyle w:val="FormatvorlageArial10ptGrnGrau"/>
                <w:rFonts w:ascii="Calibri" w:hAnsi="Calibri" w:cs="Calibri"/>
                <w:b/>
                <w:color w:val="auto"/>
                <w:sz w:val="16"/>
              </w:rPr>
            </w:pPr>
            <w:r>
              <w:rPr>
                <w:rStyle w:val="FormatvorlageArial10ptGrnGrau"/>
                <w:rFonts w:ascii="Calibri" w:hAnsi="Calibri" w:cs="Calibri"/>
                <w:b/>
                <w:color w:val="auto"/>
              </w:rPr>
              <w:t>Long-term CO</w:t>
            </w:r>
            <w:r w:rsidRPr="00514F9D">
              <w:rPr>
                <w:rStyle w:val="FormatvorlageArial10ptGrnGrau"/>
                <w:rFonts w:ascii="Calibri" w:hAnsi="Calibri" w:cs="Calibri"/>
                <w:b/>
                <w:color w:val="auto"/>
                <w:sz w:val="16"/>
              </w:rPr>
              <w:t>2</w:t>
            </w:r>
            <w:r>
              <w:rPr>
                <w:rStyle w:val="FormatvorlageArial10ptGrnGrau"/>
                <w:rFonts w:ascii="Calibri" w:hAnsi="Calibri" w:cs="Calibri"/>
                <w:b/>
                <w:color w:val="auto"/>
              </w:rPr>
              <w:t>-Fixation</w:t>
            </w:r>
            <w:r w:rsidR="00595E7B" w:rsidRPr="0085459F">
              <w:rPr>
                <w:rStyle w:val="FormatvorlageArial10ptGrnGrau"/>
                <w:rFonts w:ascii="Calibri" w:hAnsi="Calibri" w:cs="Calibri"/>
                <w:b/>
                <w:color w:val="auto"/>
              </w:rPr>
              <w:t xml:space="preserve"> </w:t>
            </w:r>
            <w:r w:rsidR="00595E7B" w:rsidRPr="00D9448F">
              <w:rPr>
                <w:rStyle w:val="FormatvorlageArial10ptGrnGrau"/>
                <w:rFonts w:ascii="Calibri" w:hAnsi="Calibri" w:cs="Calibri"/>
                <w:b/>
                <w:color w:val="auto"/>
                <w:sz w:val="16"/>
              </w:rPr>
              <w:t>tree biomass</w:t>
            </w:r>
          </w:p>
          <w:p w14:paraId="692910FA" w14:textId="77777777" w:rsidR="00E435D6" w:rsidRDefault="00E435D6" w:rsidP="00595E7B">
            <w:pPr>
              <w:rPr>
                <w:rStyle w:val="FormatvorlageArial10ptGrnGrau"/>
                <w:rFonts w:ascii="Calibri" w:hAnsi="Calibri" w:cs="Calibri"/>
                <w:iCs/>
                <w:color w:val="FF0000"/>
                <w:szCs w:val="18"/>
              </w:rPr>
            </w:pPr>
          </w:p>
          <w:p w14:paraId="51EF6FF2" w14:textId="79879913" w:rsidR="00E435D6" w:rsidRPr="0085459F" w:rsidRDefault="00E435D6" w:rsidP="00595E7B">
            <w:pPr>
              <w:rPr>
                <w:rFonts w:ascii="Calibri" w:hAnsi="Calibri" w:cs="Calibri"/>
                <w:iCs/>
                <w:sz w:val="20"/>
              </w:rPr>
            </w:pPr>
            <w:r w:rsidRPr="0039503B">
              <w:rPr>
                <w:rStyle w:val="FormatvorlageArial10ptGrnGrau"/>
                <w:rFonts w:ascii="Calibri" w:hAnsi="Calibri" w:cs="Calibri"/>
                <w:iCs/>
                <w:color w:val="FF0000"/>
                <w:szCs w:val="18"/>
              </w:rPr>
              <w:t xml:space="preserve">In the unit: </w:t>
            </w:r>
            <w:r>
              <w:rPr>
                <w:rStyle w:val="FormatvorlageArial10ptGrnGrau"/>
                <w:rFonts w:ascii="Calibri" w:hAnsi="Calibri" w:cs="Calibri"/>
                <w:iCs/>
                <w:color w:val="FF0000"/>
                <w:szCs w:val="18"/>
              </w:rPr>
              <w:t>[</w:t>
            </w:r>
            <w:r w:rsidRPr="0039503B">
              <w:rPr>
                <w:rStyle w:val="FormatvorlageArial10ptGrnGrau"/>
                <w:rFonts w:ascii="Calibri" w:hAnsi="Calibri" w:cs="Calibri"/>
                <w:iCs/>
                <w:color w:val="FF0000"/>
                <w:szCs w:val="18"/>
              </w:rPr>
              <w:t>m</w:t>
            </w:r>
            <w:r w:rsidRPr="0039503B">
              <w:rPr>
                <w:rStyle w:val="FormatvorlageArial10ptGrnGrau"/>
                <w:rFonts w:ascii="Calibri" w:hAnsi="Calibri" w:cs="Calibri"/>
                <w:iCs/>
                <w:color w:val="FF0000"/>
                <w:szCs w:val="18"/>
                <w:vertAlign w:val="superscript"/>
              </w:rPr>
              <w:t>3</w:t>
            </w:r>
            <w:r>
              <w:rPr>
                <w:rStyle w:val="FormatvorlageArial10ptGrnGrau"/>
                <w:rFonts w:ascii="Calibri" w:hAnsi="Calibri" w:cs="Calibri"/>
                <w:iCs/>
                <w:color w:val="FF0000"/>
                <w:szCs w:val="18"/>
              </w:rPr>
              <w:t>/ha]</w:t>
            </w:r>
            <w:r w:rsidRPr="0039503B">
              <w:rPr>
                <w:rStyle w:val="FormatvorlageArial10ptGrnGrau"/>
                <w:rFonts w:ascii="Calibri" w:hAnsi="Calibri" w:cs="Calibri"/>
                <w:iCs/>
                <w:color w:val="FF0000"/>
                <w:szCs w:val="18"/>
              </w:rPr>
              <w:t xml:space="preserve"> </w:t>
            </w:r>
            <w:r w:rsidRPr="0039503B">
              <w:rPr>
                <w:rFonts w:ascii="Calibri" w:hAnsi="Calibri" w:cs="Calibri"/>
                <w:color w:val="FF0000"/>
                <w:sz w:val="20"/>
                <w:szCs w:val="18"/>
                <w:lang w:val="en-US"/>
              </w:rPr>
              <w:t>or</w:t>
            </w:r>
            <w:r>
              <w:rPr>
                <w:rFonts w:ascii="Calibri" w:hAnsi="Calibri" w:cs="Calibri"/>
                <w:color w:val="FF0000"/>
                <w:sz w:val="20"/>
                <w:szCs w:val="18"/>
                <w:lang w:val="en-US"/>
              </w:rPr>
              <w:t xml:space="preserve"> [</w:t>
            </w:r>
            <w:proofErr w:type="spellStart"/>
            <w:r w:rsidRPr="0039503B">
              <w:rPr>
                <w:rStyle w:val="FormatvorlageArial10ptGrnGrau"/>
                <w:rFonts w:ascii="Calibri" w:hAnsi="Calibri" w:cs="Calibri"/>
                <w:iCs/>
                <w:color w:val="FF0000"/>
                <w:szCs w:val="18"/>
              </w:rPr>
              <w:t>tdm</w:t>
            </w:r>
            <w:proofErr w:type="spellEnd"/>
            <w:r w:rsidRPr="0039503B">
              <w:rPr>
                <w:rStyle w:val="FormatvorlageArial10ptGrnGrau"/>
                <w:rFonts w:ascii="Calibri" w:hAnsi="Calibri" w:cs="Calibri"/>
                <w:iCs/>
                <w:color w:val="FF0000"/>
                <w:szCs w:val="18"/>
              </w:rPr>
              <w:t>/ha</w:t>
            </w:r>
            <w:r>
              <w:rPr>
                <w:rStyle w:val="FormatvorlageArial10ptGrnGrau"/>
                <w:rFonts w:ascii="Calibri" w:hAnsi="Calibri" w:cs="Calibri"/>
                <w:iCs/>
                <w:color w:val="FF0000"/>
                <w:szCs w:val="18"/>
              </w:rPr>
              <w:t>]</w:t>
            </w:r>
          </w:p>
        </w:tc>
        <w:tc>
          <w:tcPr>
            <w:tcW w:w="1559" w:type="dxa"/>
            <w:tcBorders>
              <w:top w:val="single" w:sz="18" w:space="0" w:color="000000"/>
            </w:tcBorders>
          </w:tcPr>
          <w:p w14:paraId="69A6814F" w14:textId="642310C7" w:rsidR="00595E7B" w:rsidRPr="0085459F" w:rsidRDefault="002C6A36" w:rsidP="002C6A36">
            <w:pPr>
              <w:rPr>
                <w:rStyle w:val="FormatvorlageArial10ptGrnGrau"/>
                <w:rFonts w:ascii="Calibri" w:hAnsi="Calibri" w:cs="Calibri"/>
                <w:iCs/>
                <w:color w:val="auto"/>
              </w:rPr>
            </w:pPr>
            <w:r>
              <w:rPr>
                <w:rStyle w:val="FormatvorlageArial10ptGrnGrau"/>
                <w:rFonts w:ascii="Calibri" w:hAnsi="Calibri" w:cs="Calibri"/>
                <w:iCs/>
                <w:color w:val="auto"/>
                <w:lang w:val="en-US"/>
              </w:rPr>
              <w:t>Long-term v</w:t>
            </w:r>
            <w:r w:rsidR="00595E7B" w:rsidRPr="0085459F">
              <w:rPr>
                <w:rStyle w:val="FormatvorlageArial10ptGrnGrau"/>
                <w:rFonts w:ascii="Calibri" w:hAnsi="Calibri" w:cs="Calibri"/>
                <w:iCs/>
                <w:color w:val="auto"/>
                <w:lang w:val="en-US"/>
              </w:rPr>
              <w:t>alue:</w:t>
            </w:r>
            <w:r w:rsidR="00595E7B" w:rsidRPr="0085459F">
              <w:rPr>
                <w:rStyle w:val="FormatvorlageArial10ptGrnGrau"/>
                <w:rFonts w:ascii="Calibri" w:hAnsi="Calibri" w:cs="Calibri"/>
                <w:iCs/>
                <w:lang w:val="en-US"/>
              </w:rPr>
              <w:t xml:space="preserve"> </w:t>
            </w:r>
          </w:p>
        </w:tc>
        <w:tc>
          <w:tcPr>
            <w:tcW w:w="9896" w:type="dxa"/>
            <w:tcBorders>
              <w:top w:val="single" w:sz="18" w:space="0" w:color="000000"/>
            </w:tcBorders>
          </w:tcPr>
          <w:p w14:paraId="33BBB135" w14:textId="35C853EE" w:rsidR="00595E7B" w:rsidRPr="0085459F" w:rsidRDefault="00D9448F" w:rsidP="00EA17A1">
            <w:pPr>
              <w:rPr>
                <w:rFonts w:ascii="Calibri" w:hAnsi="Calibri" w:cs="Calibri"/>
                <w:iCs/>
                <w:color w:val="808080"/>
                <w:sz w:val="20"/>
              </w:rPr>
            </w:pPr>
            <w:r w:rsidRPr="0039503B">
              <w:rPr>
                <w:rFonts w:ascii="Calibri" w:hAnsi="Calibri" w:cs="Calibri"/>
                <w:b/>
                <w:color w:val="008000"/>
                <w:sz w:val="20"/>
                <w:lang w:val="en-US"/>
              </w:rPr>
              <w:t xml:space="preserve">… </w:t>
            </w:r>
            <w:r w:rsidRPr="0039503B">
              <w:rPr>
                <w:rFonts w:ascii="Calibri" w:hAnsi="Calibri" w:cs="Calibri"/>
                <w:b/>
                <w:color w:val="FF0000"/>
                <w:sz w:val="20"/>
                <w:lang w:val="en-US"/>
              </w:rPr>
              <w:t xml:space="preserve">     </w:t>
            </w:r>
            <w:r w:rsidR="007B260E" w:rsidRPr="00BD59B7">
              <w:rPr>
                <w:rFonts w:ascii="Calibri" w:hAnsi="Calibri"/>
                <w:sz w:val="20"/>
                <w:lang w:val="en-AU"/>
              </w:rPr>
              <w:fldChar w:fldCharType="begin">
                <w:ffData>
                  <w:name w:val="Check1"/>
                  <w:enabled/>
                  <w:calcOnExit w:val="0"/>
                  <w:checkBox>
                    <w:sizeAuto/>
                    <w:default w:val="0"/>
                  </w:checkBox>
                </w:ffData>
              </w:fldChar>
            </w:r>
            <w:r w:rsidR="007B260E" w:rsidRPr="00BD59B7">
              <w:rPr>
                <w:rFonts w:ascii="Calibri" w:hAnsi="Calibri"/>
                <w:sz w:val="20"/>
                <w:lang w:val="en-AU"/>
              </w:rPr>
              <w:instrText xml:space="preserve"> FORMCHECKBOX </w:instrText>
            </w:r>
            <w:r w:rsidR="007B260E" w:rsidRPr="00BD59B7">
              <w:rPr>
                <w:rFonts w:ascii="Calibri" w:hAnsi="Calibri"/>
                <w:sz w:val="20"/>
                <w:lang w:val="en-AU"/>
              </w:rPr>
            </w:r>
            <w:r w:rsidR="007B260E" w:rsidRPr="00BD59B7">
              <w:rPr>
                <w:rFonts w:ascii="Calibri" w:hAnsi="Calibri"/>
                <w:sz w:val="20"/>
                <w:lang w:val="en-AU"/>
              </w:rPr>
              <w:fldChar w:fldCharType="end"/>
            </w:r>
            <w:r w:rsidR="007B260E" w:rsidRPr="00BD59B7">
              <w:rPr>
                <w:rFonts w:ascii="Calibri" w:hAnsi="Calibri"/>
                <w:sz w:val="20"/>
                <w:lang w:val="en-AU"/>
              </w:rPr>
              <w:t xml:space="preserve"> </w: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NAME=\"Initial Certification\"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end"/>
            </w:r>
            <w:r w:rsidR="007B260E" w:rsidRPr="00BD59B7">
              <w:rPr>
                <w:rFonts w:ascii="Calibri" w:hAnsi="Calibri"/>
                <w:sz w:val="20"/>
                <w:lang w:val="en-AU"/>
              </w:rPr>
              <w:fldChar w:fldCharType="end"/>
            </w:r>
            <w:r w:rsidRPr="0039503B">
              <w:rPr>
                <w:rStyle w:val="FormatvorlageArial10ptGrnGrau"/>
                <w:rFonts w:ascii="Calibri" w:hAnsi="Calibri" w:cs="Calibri"/>
                <w:b/>
                <w:iCs/>
                <w:color w:val="auto"/>
              </w:rPr>
              <w:t>m</w:t>
            </w:r>
            <w:r w:rsidRPr="0039503B">
              <w:rPr>
                <w:rStyle w:val="FormatvorlageArial10ptGrnGrau"/>
                <w:rFonts w:ascii="Calibri" w:hAnsi="Calibri" w:cs="Calibri"/>
                <w:b/>
                <w:iCs/>
                <w:color w:val="auto"/>
                <w:vertAlign w:val="superscript"/>
              </w:rPr>
              <w:t>3</w:t>
            </w:r>
            <w:r w:rsidRPr="0039503B">
              <w:rPr>
                <w:rStyle w:val="FormatvorlageArial10ptGrnGrau"/>
                <w:rFonts w:ascii="Calibri" w:hAnsi="Calibri" w:cs="Calibri"/>
                <w:b/>
                <w:iCs/>
                <w:color w:val="auto"/>
              </w:rPr>
              <w:t>/ha</w:t>
            </w:r>
            <w:r w:rsidRPr="0039503B">
              <w:rPr>
                <w:rFonts w:ascii="Calibri" w:hAnsi="Calibri"/>
                <w:b/>
                <w:sz w:val="20"/>
                <w:lang w:val="en-AU"/>
              </w:rPr>
              <w:t xml:space="preserve">    </w:t>
            </w:r>
            <w:r w:rsidR="007B260E" w:rsidRPr="00BD59B7">
              <w:rPr>
                <w:rFonts w:ascii="Calibri" w:hAnsi="Calibri"/>
                <w:sz w:val="20"/>
                <w:lang w:val="en-AU"/>
              </w:rPr>
              <w:fldChar w:fldCharType="begin">
                <w:ffData>
                  <w:name w:val="Check1"/>
                  <w:enabled/>
                  <w:calcOnExit w:val="0"/>
                  <w:checkBox>
                    <w:sizeAuto/>
                    <w:default w:val="0"/>
                  </w:checkBox>
                </w:ffData>
              </w:fldChar>
            </w:r>
            <w:r w:rsidR="007B260E" w:rsidRPr="00BD59B7">
              <w:rPr>
                <w:rFonts w:ascii="Calibri" w:hAnsi="Calibri"/>
                <w:sz w:val="20"/>
                <w:lang w:val="en-AU"/>
              </w:rPr>
              <w:instrText xml:space="preserve"> FORMCHECKBOX </w:instrText>
            </w:r>
            <w:r w:rsidR="007B260E" w:rsidRPr="00BD59B7">
              <w:rPr>
                <w:rFonts w:ascii="Calibri" w:hAnsi="Calibri"/>
                <w:sz w:val="20"/>
                <w:lang w:val="en-AU"/>
              </w:rPr>
            </w:r>
            <w:r w:rsidR="007B260E" w:rsidRPr="00BD59B7">
              <w:rPr>
                <w:rFonts w:ascii="Calibri" w:hAnsi="Calibri"/>
                <w:sz w:val="20"/>
                <w:lang w:val="en-AU"/>
              </w:rPr>
              <w:fldChar w:fldCharType="end"/>
            </w:r>
            <w:r w:rsidR="007B260E" w:rsidRPr="00BD59B7">
              <w:rPr>
                <w:rFonts w:ascii="Calibri" w:hAnsi="Calibri"/>
                <w:sz w:val="20"/>
                <w:lang w:val="en-AU"/>
              </w:rPr>
              <w:t xml:space="preserve"> </w: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NAME=\"Initial Certification\"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end"/>
            </w:r>
            <w:r w:rsidR="007B260E" w:rsidRPr="00BD59B7">
              <w:rPr>
                <w:rFonts w:ascii="Calibri" w:hAnsi="Calibri"/>
                <w:sz w:val="20"/>
                <w:lang w:val="en-AU"/>
              </w:rPr>
              <w:fldChar w:fldCharType="end"/>
            </w:r>
            <w:proofErr w:type="spellStart"/>
            <w:r w:rsidRPr="0039503B">
              <w:rPr>
                <w:rStyle w:val="FormatvorlageArial10ptGrnGrau"/>
                <w:rFonts w:ascii="Calibri" w:hAnsi="Calibri" w:cs="Calibri"/>
                <w:b/>
                <w:iCs/>
                <w:color w:val="auto"/>
              </w:rPr>
              <w:t>tdm</w:t>
            </w:r>
            <w:proofErr w:type="spellEnd"/>
            <w:r w:rsidRPr="0039503B">
              <w:rPr>
                <w:rStyle w:val="FormatvorlageArial10ptGrnGrau"/>
                <w:rFonts w:ascii="Calibri" w:hAnsi="Calibri" w:cs="Calibri"/>
                <w:b/>
                <w:iCs/>
                <w:color w:val="auto"/>
              </w:rPr>
              <w:t>/ha</w:t>
            </w:r>
          </w:p>
        </w:tc>
      </w:tr>
      <w:tr w:rsidR="00595E7B" w:rsidRPr="0085459F" w14:paraId="59DFBD3A" w14:textId="77777777" w:rsidTr="00E435D6">
        <w:trPr>
          <w:trHeight w:val="193"/>
        </w:trPr>
        <w:tc>
          <w:tcPr>
            <w:tcW w:w="2699" w:type="dxa"/>
            <w:vMerge/>
            <w:shd w:val="clear" w:color="auto" w:fill="D9D9D9"/>
          </w:tcPr>
          <w:p w14:paraId="4278742E" w14:textId="77777777" w:rsidR="00595E7B" w:rsidRPr="0085459F" w:rsidRDefault="00595E7B" w:rsidP="00595E7B">
            <w:pPr>
              <w:rPr>
                <w:rStyle w:val="FormatvorlageArial10ptGrnGrau"/>
                <w:rFonts w:ascii="Calibri" w:hAnsi="Calibri" w:cs="Calibri"/>
                <w:b/>
                <w:color w:val="auto"/>
              </w:rPr>
            </w:pPr>
          </w:p>
        </w:tc>
        <w:tc>
          <w:tcPr>
            <w:tcW w:w="1559" w:type="dxa"/>
          </w:tcPr>
          <w:p w14:paraId="220DEFD0" w14:textId="75BEC6E7" w:rsidR="00595E7B" w:rsidRPr="0085459F" w:rsidRDefault="002C6A36" w:rsidP="002C6A36">
            <w:pPr>
              <w:rPr>
                <w:rStyle w:val="FormatvorlageArial10ptGrnGrau"/>
                <w:rFonts w:ascii="Calibri" w:hAnsi="Calibri" w:cs="Calibri"/>
                <w:iCs/>
                <w:color w:val="auto"/>
                <w:lang w:val="en-US"/>
              </w:rPr>
            </w:pPr>
            <w:r>
              <w:rPr>
                <w:rFonts w:ascii="Calibri" w:hAnsi="Calibri" w:cs="Calibri"/>
                <w:sz w:val="20"/>
              </w:rPr>
              <w:t>Growth-model</w:t>
            </w:r>
            <w:r w:rsidRPr="0085459F">
              <w:rPr>
                <w:rFonts w:ascii="Calibri" w:hAnsi="Calibri" w:cs="Calibri"/>
                <w:sz w:val="20"/>
              </w:rPr>
              <w:t>:</w:t>
            </w:r>
          </w:p>
        </w:tc>
        <w:tc>
          <w:tcPr>
            <w:tcW w:w="9896" w:type="dxa"/>
          </w:tcPr>
          <w:p w14:paraId="0BB5D602" w14:textId="56985883" w:rsidR="00595E7B" w:rsidRPr="0085459F" w:rsidRDefault="007B260E" w:rsidP="00C6642D">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 xml:space="preserve">Regional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p>
        </w:tc>
      </w:tr>
      <w:tr w:rsidR="00595E7B" w:rsidRPr="0085459F" w14:paraId="6FDA935A" w14:textId="77777777" w:rsidTr="00E435D6">
        <w:trPr>
          <w:trHeight w:val="193"/>
        </w:trPr>
        <w:tc>
          <w:tcPr>
            <w:tcW w:w="2699" w:type="dxa"/>
            <w:vMerge/>
            <w:tcBorders>
              <w:bottom w:val="single" w:sz="4" w:space="0" w:color="808080"/>
            </w:tcBorders>
            <w:shd w:val="clear" w:color="auto" w:fill="D9D9D9"/>
          </w:tcPr>
          <w:p w14:paraId="776B443E" w14:textId="77777777" w:rsidR="00595E7B" w:rsidRPr="0085459F" w:rsidRDefault="00595E7B" w:rsidP="00595E7B">
            <w:pPr>
              <w:rPr>
                <w:rStyle w:val="FormatvorlageArial10ptGrnGrau"/>
                <w:rFonts w:ascii="Calibri" w:hAnsi="Calibri" w:cs="Calibri"/>
                <w:b/>
                <w:color w:val="auto"/>
              </w:rPr>
            </w:pPr>
          </w:p>
        </w:tc>
        <w:tc>
          <w:tcPr>
            <w:tcW w:w="1559" w:type="dxa"/>
            <w:tcBorders>
              <w:bottom w:val="single" w:sz="4" w:space="0" w:color="808080"/>
            </w:tcBorders>
          </w:tcPr>
          <w:p w14:paraId="6925E71F"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tcBorders>
              <w:bottom w:val="single" w:sz="4" w:space="0" w:color="808080"/>
            </w:tcBorders>
          </w:tcPr>
          <w:p w14:paraId="6E207FFA" w14:textId="77777777" w:rsidR="00595E7B" w:rsidRPr="0085459F" w:rsidRDefault="00595E7B" w:rsidP="00EA17A1">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EA17A1" w:rsidRPr="0085459F" w14:paraId="3FC0BF53" w14:textId="77777777" w:rsidTr="00E435D6">
        <w:trPr>
          <w:trHeight w:val="284"/>
        </w:trPr>
        <w:tc>
          <w:tcPr>
            <w:tcW w:w="2699" w:type="dxa"/>
            <w:tcBorders>
              <w:bottom w:val="single" w:sz="18" w:space="0" w:color="000000"/>
            </w:tcBorders>
            <w:shd w:val="clear" w:color="auto" w:fill="D9D9D9"/>
          </w:tcPr>
          <w:p w14:paraId="2F53D583" w14:textId="4E3EFB96" w:rsidR="00EA17A1" w:rsidRPr="0085459F" w:rsidRDefault="00EA17A1" w:rsidP="002C6A36">
            <w:pPr>
              <w:tabs>
                <w:tab w:val="left" w:pos="-36"/>
                <w:tab w:val="left" w:pos="0"/>
              </w:tabs>
              <w:ind w:right="-1"/>
              <w:rPr>
                <w:rFonts w:ascii="Calibri" w:hAnsi="Calibri" w:cs="Calibri"/>
                <w:sz w:val="20"/>
              </w:rPr>
            </w:pPr>
            <w:r w:rsidRPr="0085459F">
              <w:rPr>
                <w:rFonts w:ascii="Calibri" w:hAnsi="Calibri" w:cs="Calibri"/>
                <w:sz w:val="20"/>
              </w:rPr>
              <w:t xml:space="preserve">Justification of </w:t>
            </w:r>
            <w:r w:rsidR="002C6A36">
              <w:rPr>
                <w:rFonts w:ascii="Calibri" w:hAnsi="Calibri" w:cs="Calibri"/>
                <w:sz w:val="20"/>
              </w:rPr>
              <w:t>growth-model</w:t>
            </w:r>
            <w:r w:rsidR="00595E7B" w:rsidRPr="0085459F">
              <w:rPr>
                <w:rFonts w:ascii="Calibri" w:hAnsi="Calibri" w:cs="Calibri"/>
                <w:sz w:val="20"/>
              </w:rPr>
              <w:t>:</w:t>
            </w:r>
          </w:p>
        </w:tc>
        <w:tc>
          <w:tcPr>
            <w:tcW w:w="11455" w:type="dxa"/>
            <w:gridSpan w:val="2"/>
            <w:tcBorders>
              <w:bottom w:val="single" w:sz="18" w:space="0" w:color="000000"/>
            </w:tcBorders>
          </w:tcPr>
          <w:p w14:paraId="3E32D922" w14:textId="67D0EC68" w:rsidR="00EA17A1" w:rsidRPr="0085459F" w:rsidRDefault="00EA17A1" w:rsidP="00C6642D">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r w:rsidR="00C04182" w:rsidRPr="0085459F">
              <w:rPr>
                <w:rFonts w:ascii="Calibri" w:hAnsi="Calibri" w:cs="Calibri"/>
                <w:color w:val="FF0000"/>
                <w:sz w:val="20"/>
                <w:lang w:val="en-US"/>
              </w:rPr>
              <w:t xml:space="preserve">How does this value provide the most accurate information for </w:t>
            </w:r>
            <w:r w:rsidR="00C6642D">
              <w:rPr>
                <w:rFonts w:ascii="Calibri" w:hAnsi="Calibri" w:cs="Calibri"/>
                <w:color w:val="FF0000"/>
                <w:sz w:val="20"/>
                <w:lang w:val="en-US"/>
              </w:rPr>
              <w:t>the</w:t>
            </w:r>
            <w:r w:rsidR="00C04182" w:rsidRPr="0085459F">
              <w:rPr>
                <w:rFonts w:ascii="Calibri" w:hAnsi="Calibri" w:cs="Calibri"/>
                <w:color w:val="FF0000"/>
                <w:sz w:val="20"/>
                <w:lang w:val="en-US"/>
              </w:rPr>
              <w:t xml:space="preserve"> project?</w:t>
            </w:r>
          </w:p>
        </w:tc>
      </w:tr>
      <w:tr w:rsidR="00595E7B" w:rsidRPr="0085459F" w14:paraId="1B834EF6" w14:textId="77777777" w:rsidTr="00E435D6">
        <w:trPr>
          <w:trHeight w:val="193"/>
        </w:trPr>
        <w:tc>
          <w:tcPr>
            <w:tcW w:w="2699" w:type="dxa"/>
            <w:vMerge w:val="restart"/>
            <w:tcBorders>
              <w:top w:val="single" w:sz="18" w:space="0" w:color="000000"/>
            </w:tcBorders>
            <w:shd w:val="clear" w:color="auto" w:fill="D6E3BC"/>
          </w:tcPr>
          <w:p w14:paraId="6078A20D" w14:textId="77777777" w:rsidR="00595E7B" w:rsidRPr="0085459F" w:rsidRDefault="00595E7B" w:rsidP="00595E7B">
            <w:pPr>
              <w:rPr>
                <w:rFonts w:ascii="Calibri" w:hAnsi="Calibri" w:cs="Calibri"/>
                <w:iCs/>
                <w:sz w:val="20"/>
              </w:rPr>
            </w:pPr>
            <w:r w:rsidRPr="0085459F">
              <w:rPr>
                <w:rStyle w:val="FormatvorlageArial10ptGrnGrau"/>
                <w:rFonts w:ascii="Calibri" w:hAnsi="Calibri" w:cs="Calibri"/>
                <w:b/>
                <w:color w:val="auto"/>
              </w:rPr>
              <w:t>BEF</w:t>
            </w:r>
          </w:p>
        </w:tc>
        <w:tc>
          <w:tcPr>
            <w:tcW w:w="1559" w:type="dxa"/>
            <w:tcBorders>
              <w:top w:val="single" w:sz="18" w:space="0" w:color="000000"/>
            </w:tcBorders>
          </w:tcPr>
          <w:p w14:paraId="0EEDB0D5" w14:textId="77777777" w:rsidR="00595E7B" w:rsidRPr="0085459F" w:rsidRDefault="00595E7B" w:rsidP="00595E7B">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tcBorders>
              <w:top w:val="single" w:sz="18" w:space="0" w:color="000000"/>
            </w:tcBorders>
          </w:tcPr>
          <w:p w14:paraId="4FA58244" w14:textId="77777777" w:rsidR="00595E7B" w:rsidRPr="0085459F" w:rsidRDefault="00595E7B" w:rsidP="00595E7B">
            <w:pPr>
              <w:rPr>
                <w:rFonts w:ascii="Calibri" w:hAnsi="Calibri" w:cs="Calibri"/>
                <w:iCs/>
                <w:color w:val="808080"/>
                <w:sz w:val="20"/>
              </w:rPr>
            </w:pPr>
            <w:r w:rsidRPr="0085459F">
              <w:rPr>
                <w:rFonts w:ascii="Calibri" w:hAnsi="Calibri" w:cs="Calibri"/>
                <w:b/>
                <w:color w:val="008000"/>
                <w:sz w:val="20"/>
                <w:lang w:val="en-US"/>
              </w:rPr>
              <w:t xml:space="preserve">… </w:t>
            </w:r>
          </w:p>
        </w:tc>
      </w:tr>
      <w:tr w:rsidR="007B260E" w:rsidRPr="0085459F" w14:paraId="5F482178" w14:textId="77777777" w:rsidTr="00E435D6">
        <w:trPr>
          <w:trHeight w:val="193"/>
        </w:trPr>
        <w:tc>
          <w:tcPr>
            <w:tcW w:w="2699" w:type="dxa"/>
            <w:vMerge/>
            <w:shd w:val="clear" w:color="auto" w:fill="D6E3BC"/>
          </w:tcPr>
          <w:p w14:paraId="1778E832" w14:textId="77777777" w:rsidR="007B260E" w:rsidRPr="0085459F" w:rsidRDefault="007B260E" w:rsidP="00595E7B">
            <w:pPr>
              <w:rPr>
                <w:rStyle w:val="FormatvorlageArial10ptGrnGrau"/>
                <w:rFonts w:ascii="Calibri" w:hAnsi="Calibri" w:cs="Calibri"/>
                <w:b/>
                <w:color w:val="auto"/>
              </w:rPr>
            </w:pPr>
          </w:p>
        </w:tc>
        <w:tc>
          <w:tcPr>
            <w:tcW w:w="1559" w:type="dxa"/>
          </w:tcPr>
          <w:p w14:paraId="14707BD1" w14:textId="360199A8" w:rsidR="007B260E" w:rsidRPr="0085459F" w:rsidRDefault="007B260E"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tcPr>
          <w:p w14:paraId="3A4AB680" w14:textId="5788FDA9" w:rsidR="007B260E" w:rsidRPr="0085459F" w:rsidRDefault="007B260E" w:rsidP="00595E7B">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 xml:space="preserve">Regional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595E7B" w:rsidRPr="0085459F" w14:paraId="6131EDBD" w14:textId="77777777" w:rsidTr="00E435D6">
        <w:trPr>
          <w:trHeight w:val="193"/>
        </w:trPr>
        <w:tc>
          <w:tcPr>
            <w:tcW w:w="2699" w:type="dxa"/>
            <w:vMerge/>
            <w:tcBorders>
              <w:bottom w:val="single" w:sz="4" w:space="0" w:color="808080"/>
            </w:tcBorders>
            <w:shd w:val="clear" w:color="auto" w:fill="D6E3BC"/>
          </w:tcPr>
          <w:p w14:paraId="6D38D1AE" w14:textId="77777777" w:rsidR="00595E7B" w:rsidRPr="0085459F" w:rsidRDefault="00595E7B" w:rsidP="00595E7B">
            <w:pPr>
              <w:rPr>
                <w:rStyle w:val="FormatvorlageArial10ptGrnGrau"/>
                <w:rFonts w:ascii="Calibri" w:hAnsi="Calibri" w:cs="Calibri"/>
                <w:b/>
                <w:color w:val="auto"/>
              </w:rPr>
            </w:pPr>
          </w:p>
        </w:tc>
        <w:tc>
          <w:tcPr>
            <w:tcW w:w="1559" w:type="dxa"/>
            <w:tcBorders>
              <w:bottom w:val="single" w:sz="4" w:space="0" w:color="808080"/>
            </w:tcBorders>
          </w:tcPr>
          <w:p w14:paraId="37D0FF4A"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tcBorders>
              <w:bottom w:val="single" w:sz="4" w:space="0" w:color="808080"/>
            </w:tcBorders>
          </w:tcPr>
          <w:p w14:paraId="67DE961E" w14:textId="77777777" w:rsidR="00595E7B" w:rsidRPr="0085459F" w:rsidRDefault="00595E7B" w:rsidP="00595E7B">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595E7B" w:rsidRPr="0085459F" w14:paraId="7A35438A" w14:textId="77777777" w:rsidTr="00E435D6">
        <w:trPr>
          <w:trHeight w:val="284"/>
        </w:trPr>
        <w:tc>
          <w:tcPr>
            <w:tcW w:w="2699" w:type="dxa"/>
            <w:tcBorders>
              <w:bottom w:val="single" w:sz="18" w:space="0" w:color="000000"/>
            </w:tcBorders>
            <w:shd w:val="clear" w:color="auto" w:fill="D6E3BC"/>
          </w:tcPr>
          <w:p w14:paraId="537A5AA1" w14:textId="77777777" w:rsidR="00595E7B" w:rsidRPr="0085459F" w:rsidRDefault="00595E7B" w:rsidP="00825B80">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455" w:type="dxa"/>
            <w:gridSpan w:val="2"/>
            <w:tcBorders>
              <w:bottom w:val="single" w:sz="18" w:space="0" w:color="000000"/>
            </w:tcBorders>
          </w:tcPr>
          <w:p w14:paraId="17F3ACB4" w14:textId="77777777" w:rsidR="00595E7B" w:rsidRPr="0085459F" w:rsidRDefault="00595E7B" w:rsidP="00595E7B">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p>
        </w:tc>
      </w:tr>
      <w:tr w:rsidR="00595E7B" w:rsidRPr="0085459F" w14:paraId="38245116" w14:textId="77777777" w:rsidTr="00E435D6">
        <w:trPr>
          <w:trHeight w:val="193"/>
        </w:trPr>
        <w:tc>
          <w:tcPr>
            <w:tcW w:w="2699" w:type="dxa"/>
            <w:vMerge w:val="restart"/>
            <w:tcBorders>
              <w:top w:val="single" w:sz="18" w:space="0" w:color="000000"/>
            </w:tcBorders>
            <w:shd w:val="clear" w:color="auto" w:fill="D9D9D9"/>
          </w:tcPr>
          <w:p w14:paraId="686CF047" w14:textId="77777777" w:rsidR="00595E7B" w:rsidRPr="0085459F" w:rsidRDefault="00595E7B" w:rsidP="00595E7B">
            <w:pPr>
              <w:rPr>
                <w:rFonts w:ascii="Calibri" w:hAnsi="Calibri" w:cs="Calibri"/>
                <w:iCs/>
                <w:sz w:val="20"/>
              </w:rPr>
            </w:pPr>
            <w:r w:rsidRPr="0085459F">
              <w:rPr>
                <w:rStyle w:val="FormatvorlageArial10ptGrnGrau"/>
                <w:rFonts w:ascii="Calibri" w:hAnsi="Calibri" w:cs="Calibri"/>
                <w:b/>
                <w:color w:val="auto"/>
              </w:rPr>
              <w:t>Wood density</w:t>
            </w:r>
          </w:p>
        </w:tc>
        <w:tc>
          <w:tcPr>
            <w:tcW w:w="1559" w:type="dxa"/>
            <w:tcBorders>
              <w:top w:val="single" w:sz="18" w:space="0" w:color="000000"/>
            </w:tcBorders>
          </w:tcPr>
          <w:p w14:paraId="364ACA68" w14:textId="77777777" w:rsidR="00595E7B" w:rsidRPr="0085459F" w:rsidRDefault="00595E7B" w:rsidP="00595E7B">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tcBorders>
              <w:top w:val="single" w:sz="18" w:space="0" w:color="000000"/>
            </w:tcBorders>
          </w:tcPr>
          <w:p w14:paraId="6E43BFDC" w14:textId="77777777" w:rsidR="00595E7B" w:rsidRPr="0085459F" w:rsidRDefault="00595E7B" w:rsidP="00595E7B">
            <w:pPr>
              <w:rPr>
                <w:rFonts w:ascii="Calibri" w:hAnsi="Calibri" w:cs="Calibri"/>
                <w:iCs/>
                <w:color w:val="808080"/>
                <w:sz w:val="20"/>
              </w:rPr>
            </w:pPr>
            <w:r w:rsidRPr="0085459F">
              <w:rPr>
                <w:rFonts w:ascii="Calibri" w:hAnsi="Calibri" w:cs="Calibri"/>
                <w:b/>
                <w:color w:val="008000"/>
                <w:sz w:val="20"/>
                <w:lang w:val="en-US"/>
              </w:rPr>
              <w:t xml:space="preserve">… </w:t>
            </w:r>
          </w:p>
        </w:tc>
      </w:tr>
      <w:tr w:rsidR="007B260E" w:rsidRPr="0085459F" w14:paraId="15C82895" w14:textId="77777777" w:rsidTr="00E435D6">
        <w:trPr>
          <w:trHeight w:val="193"/>
        </w:trPr>
        <w:tc>
          <w:tcPr>
            <w:tcW w:w="2699" w:type="dxa"/>
            <w:vMerge/>
            <w:shd w:val="clear" w:color="auto" w:fill="D9D9D9"/>
          </w:tcPr>
          <w:p w14:paraId="64477DB3" w14:textId="77777777" w:rsidR="007B260E" w:rsidRPr="0085459F" w:rsidRDefault="007B260E" w:rsidP="00595E7B">
            <w:pPr>
              <w:rPr>
                <w:rStyle w:val="FormatvorlageArial10ptGrnGrau"/>
                <w:rFonts w:ascii="Calibri" w:hAnsi="Calibri" w:cs="Calibri"/>
                <w:b/>
                <w:color w:val="auto"/>
              </w:rPr>
            </w:pPr>
          </w:p>
        </w:tc>
        <w:tc>
          <w:tcPr>
            <w:tcW w:w="1559" w:type="dxa"/>
          </w:tcPr>
          <w:p w14:paraId="25AE2B86" w14:textId="36E663A5" w:rsidR="007B260E" w:rsidRPr="0085459F" w:rsidRDefault="007B260E"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tcPr>
          <w:p w14:paraId="25C871F2" w14:textId="19535B34" w:rsidR="007B260E" w:rsidRPr="0085459F" w:rsidRDefault="007B260E" w:rsidP="00595E7B">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 xml:space="preserve">Regional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595E7B" w:rsidRPr="0085459F" w14:paraId="025A7791" w14:textId="77777777" w:rsidTr="00E435D6">
        <w:trPr>
          <w:trHeight w:val="193"/>
        </w:trPr>
        <w:tc>
          <w:tcPr>
            <w:tcW w:w="2699" w:type="dxa"/>
            <w:vMerge/>
            <w:tcBorders>
              <w:bottom w:val="single" w:sz="4" w:space="0" w:color="808080"/>
            </w:tcBorders>
            <w:shd w:val="clear" w:color="auto" w:fill="D9D9D9"/>
          </w:tcPr>
          <w:p w14:paraId="3AC9A389" w14:textId="77777777" w:rsidR="00595E7B" w:rsidRPr="0085459F" w:rsidRDefault="00595E7B" w:rsidP="00595E7B">
            <w:pPr>
              <w:rPr>
                <w:rStyle w:val="FormatvorlageArial10ptGrnGrau"/>
                <w:rFonts w:ascii="Calibri" w:hAnsi="Calibri" w:cs="Calibri"/>
                <w:b/>
                <w:color w:val="auto"/>
              </w:rPr>
            </w:pPr>
          </w:p>
        </w:tc>
        <w:tc>
          <w:tcPr>
            <w:tcW w:w="1559" w:type="dxa"/>
            <w:tcBorders>
              <w:bottom w:val="single" w:sz="4" w:space="0" w:color="808080"/>
            </w:tcBorders>
          </w:tcPr>
          <w:p w14:paraId="64939C94"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tcBorders>
              <w:bottom w:val="single" w:sz="4" w:space="0" w:color="808080"/>
            </w:tcBorders>
          </w:tcPr>
          <w:p w14:paraId="0DEAC37E" w14:textId="77777777" w:rsidR="00595E7B" w:rsidRPr="0085459F" w:rsidRDefault="00595E7B" w:rsidP="00595E7B">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595E7B" w:rsidRPr="0085459F" w14:paraId="3146BE79" w14:textId="77777777" w:rsidTr="00E435D6">
        <w:trPr>
          <w:trHeight w:val="284"/>
        </w:trPr>
        <w:tc>
          <w:tcPr>
            <w:tcW w:w="2699" w:type="dxa"/>
            <w:tcBorders>
              <w:bottom w:val="single" w:sz="18" w:space="0" w:color="000000"/>
            </w:tcBorders>
            <w:shd w:val="clear" w:color="auto" w:fill="D9D9D9"/>
          </w:tcPr>
          <w:p w14:paraId="63A9B164" w14:textId="77777777" w:rsidR="00595E7B" w:rsidRPr="0085459F" w:rsidRDefault="00595E7B" w:rsidP="00825B80">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455" w:type="dxa"/>
            <w:gridSpan w:val="2"/>
            <w:tcBorders>
              <w:bottom w:val="single" w:sz="18" w:space="0" w:color="000000"/>
            </w:tcBorders>
          </w:tcPr>
          <w:p w14:paraId="0007409F" w14:textId="77777777" w:rsidR="00595E7B" w:rsidRPr="0085459F" w:rsidRDefault="00595E7B" w:rsidP="00595E7B">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p>
        </w:tc>
      </w:tr>
      <w:tr w:rsidR="00595E7B" w:rsidRPr="0085459F" w14:paraId="71F3736D" w14:textId="77777777" w:rsidTr="00E435D6">
        <w:trPr>
          <w:trHeight w:val="193"/>
        </w:trPr>
        <w:tc>
          <w:tcPr>
            <w:tcW w:w="2699" w:type="dxa"/>
            <w:vMerge w:val="restart"/>
            <w:tcBorders>
              <w:top w:val="single" w:sz="18" w:space="0" w:color="000000"/>
            </w:tcBorders>
            <w:shd w:val="clear" w:color="auto" w:fill="D6E3BC"/>
          </w:tcPr>
          <w:p w14:paraId="0205EFF8" w14:textId="77777777" w:rsidR="00595E7B" w:rsidRPr="0085459F" w:rsidRDefault="00825B80" w:rsidP="00595E7B">
            <w:pPr>
              <w:rPr>
                <w:rFonts w:ascii="Calibri" w:hAnsi="Calibri" w:cs="Calibri"/>
                <w:iCs/>
                <w:sz w:val="20"/>
              </w:rPr>
            </w:pPr>
            <w:r w:rsidRPr="0085459F">
              <w:rPr>
                <w:rStyle w:val="FormatvorlageArial10ptGrnGrau"/>
                <w:rFonts w:ascii="Calibri" w:hAnsi="Calibri" w:cs="Calibri"/>
                <w:b/>
                <w:color w:val="auto"/>
              </w:rPr>
              <w:t>Root-to-Shoot ratio</w:t>
            </w:r>
          </w:p>
        </w:tc>
        <w:tc>
          <w:tcPr>
            <w:tcW w:w="1559" w:type="dxa"/>
            <w:tcBorders>
              <w:top w:val="single" w:sz="18" w:space="0" w:color="000000"/>
            </w:tcBorders>
          </w:tcPr>
          <w:p w14:paraId="38D3AD33" w14:textId="77777777" w:rsidR="00595E7B" w:rsidRPr="0085459F" w:rsidRDefault="00595E7B" w:rsidP="00595E7B">
            <w:pPr>
              <w:rPr>
                <w:rStyle w:val="FormatvorlageArial10ptGrnGrau"/>
                <w:rFonts w:ascii="Calibri" w:hAnsi="Calibri" w:cs="Calibri"/>
                <w:iCs/>
                <w:color w:val="auto"/>
              </w:rPr>
            </w:pPr>
            <w:r w:rsidRPr="0085459F">
              <w:rPr>
                <w:rStyle w:val="FormatvorlageArial10ptGrnGrau"/>
                <w:rFonts w:ascii="Calibri" w:hAnsi="Calibri" w:cs="Calibri"/>
                <w:iCs/>
                <w:color w:val="auto"/>
                <w:lang w:val="en-US"/>
              </w:rPr>
              <w:t>Value:</w:t>
            </w:r>
            <w:r w:rsidRPr="0085459F">
              <w:rPr>
                <w:rStyle w:val="FormatvorlageArial10ptGrnGrau"/>
                <w:rFonts w:ascii="Calibri" w:hAnsi="Calibri" w:cs="Calibri"/>
                <w:iCs/>
                <w:lang w:val="en-US"/>
              </w:rPr>
              <w:t xml:space="preserve"> </w:t>
            </w:r>
          </w:p>
        </w:tc>
        <w:tc>
          <w:tcPr>
            <w:tcW w:w="9896" w:type="dxa"/>
            <w:tcBorders>
              <w:top w:val="single" w:sz="18" w:space="0" w:color="000000"/>
            </w:tcBorders>
          </w:tcPr>
          <w:p w14:paraId="2BA84889" w14:textId="77777777" w:rsidR="00595E7B" w:rsidRPr="0085459F" w:rsidRDefault="00595E7B" w:rsidP="00595E7B">
            <w:pPr>
              <w:rPr>
                <w:rFonts w:ascii="Calibri" w:hAnsi="Calibri" w:cs="Calibri"/>
                <w:iCs/>
                <w:color w:val="808080"/>
                <w:sz w:val="20"/>
              </w:rPr>
            </w:pPr>
            <w:r w:rsidRPr="0085459F">
              <w:rPr>
                <w:rFonts w:ascii="Calibri" w:hAnsi="Calibri" w:cs="Calibri"/>
                <w:b/>
                <w:color w:val="008000"/>
                <w:sz w:val="20"/>
                <w:lang w:val="en-US"/>
              </w:rPr>
              <w:t xml:space="preserve">… </w:t>
            </w:r>
          </w:p>
        </w:tc>
      </w:tr>
      <w:tr w:rsidR="007B260E" w:rsidRPr="0085459F" w14:paraId="7899399D" w14:textId="77777777" w:rsidTr="00E435D6">
        <w:trPr>
          <w:trHeight w:val="193"/>
        </w:trPr>
        <w:tc>
          <w:tcPr>
            <w:tcW w:w="2699" w:type="dxa"/>
            <w:vMerge/>
            <w:shd w:val="clear" w:color="auto" w:fill="D6E3BC"/>
          </w:tcPr>
          <w:p w14:paraId="23A01DA0" w14:textId="77777777" w:rsidR="007B260E" w:rsidRPr="0085459F" w:rsidRDefault="007B260E" w:rsidP="00595E7B">
            <w:pPr>
              <w:rPr>
                <w:rStyle w:val="FormatvorlageArial10ptGrnGrau"/>
                <w:rFonts w:ascii="Calibri" w:hAnsi="Calibri" w:cs="Calibri"/>
                <w:b/>
                <w:color w:val="auto"/>
              </w:rPr>
            </w:pPr>
          </w:p>
        </w:tc>
        <w:tc>
          <w:tcPr>
            <w:tcW w:w="1559" w:type="dxa"/>
          </w:tcPr>
          <w:p w14:paraId="509D54DF" w14:textId="7EAA265E" w:rsidR="007B260E" w:rsidRPr="0085459F" w:rsidRDefault="007B260E"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rPr>
              <w:t xml:space="preserve">Default value: </w:t>
            </w:r>
          </w:p>
        </w:tc>
        <w:tc>
          <w:tcPr>
            <w:tcW w:w="9896" w:type="dxa"/>
          </w:tcPr>
          <w:p w14:paraId="3ECDCF5F" w14:textId="6179E971" w:rsidR="007B260E" w:rsidRPr="0085459F" w:rsidRDefault="007B260E" w:rsidP="00595E7B">
            <w:pPr>
              <w:rPr>
                <w:rStyle w:val="FormatvorlageArial10ptGrnGrau"/>
                <w:rFonts w:ascii="Calibri" w:hAnsi="Calibri" w:cs="Calibri"/>
                <w:iCs/>
                <w:color w:val="auto"/>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Pr>
                <w:rFonts w:ascii="Calibri" w:hAnsi="Calibri"/>
                <w:sz w:val="20"/>
                <w:lang w:val="en-AU"/>
              </w:rPr>
              <w:t>Project-specific</w:t>
            </w:r>
            <w:r w:rsidRPr="0085459F">
              <w:rPr>
                <w:rFonts w:ascii="Calibri" w:hAnsi="Calibri"/>
                <w:sz w:val="20"/>
                <w:lang w:val="en-AU"/>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 xml:space="preserve">Regional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National</w:t>
            </w:r>
            <w:r w:rsidRPr="0085459F">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85459F">
              <w:rPr>
                <w:rFonts w:ascii="Calibri" w:hAnsi="Calibri"/>
                <w:sz w:val="20"/>
                <w:lang w:val="en-AU"/>
              </w:rPr>
              <w:t xml:space="preserve">International     </w: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NAME=\"Initial Certification\"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begin"/>
            </w:r>
            <w:r w:rsidRPr="0085459F">
              <w:rPr>
                <w:rFonts w:ascii="Calibri" w:hAnsi="Calibri"/>
                <w:sz w:val="20"/>
                <w:lang w:val="en-AU"/>
              </w:rPr>
              <w:instrText xml:space="preserve"> </w:instrText>
            </w:r>
            <w:r w:rsidRPr="0085459F">
              <w:rPr>
                <w:rFonts w:ascii="Calibri" w:hAnsi="Calibri"/>
                <w:sz w:val="20"/>
                <w:lang w:val="en-AU"/>
              </w:rPr>
              <w:fldChar w:fldCharType="begin"/>
            </w:r>
            <w:r w:rsidRPr="0085459F">
              <w:rPr>
                <w:rFonts w:ascii="Calibri" w:hAnsi="Calibri"/>
                <w:sz w:val="20"/>
                <w:lang w:val="en-AU"/>
              </w:rPr>
              <w:instrText xml:space="preserve"> PRIVATE "&lt;INPUT TYPE=\"CHECKBOX\" VALUE=\"...\"&gt;" </w:instrText>
            </w:r>
            <w:r w:rsidRPr="0085459F">
              <w:rPr>
                <w:rFonts w:ascii="Calibri" w:hAnsi="Calibri"/>
                <w:sz w:val="20"/>
                <w:lang w:val="en-AU"/>
              </w:rPr>
              <w:fldChar w:fldCharType="end"/>
            </w:r>
            <w:r w:rsidRPr="0085459F">
              <w:rPr>
                <w:rFonts w:ascii="Calibri" w:hAnsi="Calibri"/>
                <w:sz w:val="20"/>
                <w:lang w:val="en-AU"/>
              </w:rPr>
              <w:instrText xml:space="preserve">MACROBUTTON HTMLDirect </w:instrText>
            </w:r>
            <w:r w:rsidRPr="0085459F">
              <w:rPr>
                <w:rFonts w:ascii="Calibri" w:hAnsi="Calibri"/>
                <w:sz w:val="20"/>
                <w:lang w:val="en-AU"/>
              </w:rPr>
              <w:fldChar w:fldCharType="end"/>
            </w:r>
            <w:r w:rsidRPr="0085459F">
              <w:rPr>
                <w:rFonts w:ascii="Calibri" w:hAnsi="Calibri"/>
                <w:sz w:val="20"/>
                <w:lang w:val="en-AU"/>
              </w:rPr>
              <w:fldChar w:fldCharType="end"/>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Pr="0085459F">
              <w:rPr>
                <w:rFonts w:ascii="Calibri" w:hAnsi="Calibri"/>
                <w:sz w:val="20"/>
                <w:lang w:val="en-AU"/>
              </w:rPr>
              <w:t>Gold Standard</w:t>
            </w:r>
          </w:p>
        </w:tc>
      </w:tr>
      <w:tr w:rsidR="00595E7B" w:rsidRPr="0085459F" w14:paraId="1A4BBBB0" w14:textId="77777777" w:rsidTr="00E435D6">
        <w:trPr>
          <w:trHeight w:val="193"/>
        </w:trPr>
        <w:tc>
          <w:tcPr>
            <w:tcW w:w="2699" w:type="dxa"/>
            <w:vMerge/>
            <w:tcBorders>
              <w:bottom w:val="single" w:sz="4" w:space="0" w:color="808080"/>
            </w:tcBorders>
            <w:shd w:val="clear" w:color="auto" w:fill="D6E3BC"/>
          </w:tcPr>
          <w:p w14:paraId="29442E87" w14:textId="77777777" w:rsidR="00595E7B" w:rsidRPr="0085459F" w:rsidRDefault="00595E7B" w:rsidP="00595E7B">
            <w:pPr>
              <w:rPr>
                <w:rStyle w:val="FormatvorlageArial10ptGrnGrau"/>
                <w:rFonts w:ascii="Calibri" w:hAnsi="Calibri" w:cs="Calibri"/>
                <w:b/>
                <w:color w:val="auto"/>
              </w:rPr>
            </w:pPr>
          </w:p>
        </w:tc>
        <w:tc>
          <w:tcPr>
            <w:tcW w:w="1559" w:type="dxa"/>
            <w:tcBorders>
              <w:bottom w:val="single" w:sz="4" w:space="0" w:color="808080"/>
            </w:tcBorders>
          </w:tcPr>
          <w:p w14:paraId="37B9B980" w14:textId="77777777" w:rsidR="00595E7B" w:rsidRPr="0085459F" w:rsidRDefault="00595E7B" w:rsidP="00595E7B">
            <w:pPr>
              <w:rPr>
                <w:rStyle w:val="FormatvorlageArial10ptGrnGrau"/>
                <w:rFonts w:ascii="Calibri" w:hAnsi="Calibri" w:cs="Calibri"/>
                <w:iCs/>
                <w:color w:val="auto"/>
                <w:lang w:val="en-US"/>
              </w:rPr>
            </w:pPr>
            <w:r w:rsidRPr="0085459F">
              <w:rPr>
                <w:rStyle w:val="FormatvorlageArial10ptGrnGrau"/>
                <w:rFonts w:ascii="Calibri" w:hAnsi="Calibri" w:cs="Calibri"/>
                <w:iCs/>
                <w:color w:val="auto"/>
                <w:lang w:val="en-US"/>
              </w:rPr>
              <w:t xml:space="preserve">Reference: </w:t>
            </w:r>
          </w:p>
        </w:tc>
        <w:tc>
          <w:tcPr>
            <w:tcW w:w="9896" w:type="dxa"/>
            <w:tcBorders>
              <w:bottom w:val="single" w:sz="4" w:space="0" w:color="808080"/>
            </w:tcBorders>
          </w:tcPr>
          <w:p w14:paraId="6B0E2FC6" w14:textId="77777777" w:rsidR="00595E7B" w:rsidRPr="0085459F" w:rsidRDefault="00595E7B" w:rsidP="00595E7B">
            <w:pPr>
              <w:rPr>
                <w:rStyle w:val="FormatvorlageArial10ptGrnGrau"/>
                <w:rFonts w:ascii="Calibri" w:hAnsi="Calibri" w:cs="Calibri"/>
                <w:iCs/>
                <w:color w:val="auto"/>
                <w:lang w:val="en-US"/>
              </w:rPr>
            </w:pPr>
            <w:r w:rsidRPr="0085459F">
              <w:rPr>
                <w:rFonts w:ascii="Calibri" w:hAnsi="Calibri" w:cs="Calibri"/>
                <w:sz w:val="20"/>
                <w:lang w:val="en-US"/>
              </w:rPr>
              <w:t>…</w:t>
            </w:r>
          </w:p>
        </w:tc>
      </w:tr>
      <w:tr w:rsidR="00595E7B" w:rsidRPr="0085459F" w14:paraId="7E9087D3" w14:textId="77777777" w:rsidTr="00E435D6">
        <w:trPr>
          <w:trHeight w:val="284"/>
        </w:trPr>
        <w:tc>
          <w:tcPr>
            <w:tcW w:w="2699" w:type="dxa"/>
            <w:tcBorders>
              <w:bottom w:val="single" w:sz="18" w:space="0" w:color="000000"/>
            </w:tcBorders>
            <w:shd w:val="clear" w:color="auto" w:fill="D6E3BC"/>
          </w:tcPr>
          <w:p w14:paraId="666C130C" w14:textId="77777777" w:rsidR="00595E7B" w:rsidRPr="0085459F" w:rsidRDefault="00595E7B" w:rsidP="00825B80">
            <w:pPr>
              <w:tabs>
                <w:tab w:val="left" w:pos="-36"/>
                <w:tab w:val="left" w:pos="0"/>
              </w:tabs>
              <w:ind w:right="-1"/>
              <w:rPr>
                <w:rFonts w:ascii="Calibri" w:hAnsi="Calibri" w:cs="Calibri"/>
                <w:sz w:val="20"/>
              </w:rPr>
            </w:pPr>
            <w:r w:rsidRPr="0085459F">
              <w:rPr>
                <w:rFonts w:ascii="Calibri" w:hAnsi="Calibri" w:cs="Calibri"/>
                <w:sz w:val="20"/>
              </w:rPr>
              <w:t>Justification of value:</w:t>
            </w:r>
          </w:p>
        </w:tc>
        <w:tc>
          <w:tcPr>
            <w:tcW w:w="11455" w:type="dxa"/>
            <w:gridSpan w:val="2"/>
            <w:tcBorders>
              <w:bottom w:val="single" w:sz="18" w:space="0" w:color="000000"/>
            </w:tcBorders>
          </w:tcPr>
          <w:p w14:paraId="5B239178" w14:textId="77777777" w:rsidR="00595E7B" w:rsidRPr="0085459F" w:rsidRDefault="00595E7B" w:rsidP="00595E7B">
            <w:pPr>
              <w:rPr>
                <w:rFonts w:ascii="Calibri" w:hAnsi="Calibri" w:cs="Calibri"/>
                <w:color w:val="008000"/>
                <w:sz w:val="20"/>
                <w:lang w:val="en-US" w:eastAsia="es-PE"/>
              </w:rPr>
            </w:pPr>
            <w:r w:rsidRPr="0085459F">
              <w:rPr>
                <w:rFonts w:ascii="Calibri" w:hAnsi="Calibri" w:cs="Calibri"/>
                <w:color w:val="008000"/>
                <w:sz w:val="20"/>
                <w:lang w:val="en-US" w:eastAsia="es-PE"/>
              </w:rPr>
              <w:t xml:space="preserve">… </w:t>
            </w:r>
          </w:p>
        </w:tc>
      </w:tr>
      <w:tr w:rsidR="00595E7B" w:rsidRPr="0085459F" w14:paraId="57DFCE1C" w14:textId="77777777" w:rsidTr="00C35356">
        <w:trPr>
          <w:trHeight w:val="284"/>
        </w:trPr>
        <w:tc>
          <w:tcPr>
            <w:tcW w:w="2699" w:type="dxa"/>
            <w:tcBorders>
              <w:top w:val="single" w:sz="18" w:space="0" w:color="000000"/>
            </w:tcBorders>
            <w:shd w:val="clear" w:color="auto" w:fill="9BBB59"/>
            <w:vAlign w:val="center"/>
          </w:tcPr>
          <w:p w14:paraId="399D293A" w14:textId="7FD8676D" w:rsidR="00C6642D" w:rsidRDefault="00C6642D" w:rsidP="00C6642D">
            <w:pPr>
              <w:rPr>
                <w:rStyle w:val="FormatvorlageArial10ptGrnGrau"/>
                <w:rFonts w:ascii="Calibri" w:hAnsi="Calibri" w:cs="Calibri"/>
                <w:b/>
                <w:color w:val="auto"/>
                <w:sz w:val="16"/>
              </w:rPr>
            </w:pPr>
            <w:r>
              <w:rPr>
                <w:rStyle w:val="FormatvorlageArial10ptGrnGrau"/>
                <w:rFonts w:ascii="Calibri" w:hAnsi="Calibri" w:cs="Calibri"/>
                <w:b/>
                <w:color w:val="auto"/>
              </w:rPr>
              <w:t>Long-term CO</w:t>
            </w:r>
            <w:r w:rsidRPr="00514F9D">
              <w:rPr>
                <w:rStyle w:val="FormatvorlageArial10ptGrnGrau"/>
                <w:rFonts w:ascii="Calibri" w:hAnsi="Calibri" w:cs="Calibri"/>
                <w:b/>
                <w:color w:val="auto"/>
                <w:sz w:val="16"/>
              </w:rPr>
              <w:t>2</w:t>
            </w:r>
            <w:r>
              <w:rPr>
                <w:rStyle w:val="FormatvorlageArial10ptGrnGrau"/>
                <w:rFonts w:ascii="Calibri" w:hAnsi="Calibri" w:cs="Calibri"/>
                <w:b/>
                <w:color w:val="auto"/>
              </w:rPr>
              <w:t>-Fixation</w:t>
            </w:r>
            <w:r w:rsidRPr="0085459F">
              <w:rPr>
                <w:rStyle w:val="FormatvorlageArial10ptGrnGrau"/>
                <w:rFonts w:ascii="Calibri" w:hAnsi="Calibri" w:cs="Calibri"/>
                <w:b/>
                <w:color w:val="auto"/>
              </w:rPr>
              <w:t xml:space="preserve"> </w:t>
            </w:r>
          </w:p>
          <w:p w14:paraId="09B7A4B0" w14:textId="2C04AB26" w:rsidR="00595E7B" w:rsidRPr="0085459F" w:rsidRDefault="00E435D6" w:rsidP="00C6642D">
            <w:pPr>
              <w:rPr>
                <w:rStyle w:val="FormatvorlageArial10ptGrnGrau"/>
                <w:rFonts w:ascii="Calibri" w:hAnsi="Calibri" w:cs="Calibri"/>
                <w:b/>
                <w:color w:val="auto"/>
                <w:sz w:val="22"/>
              </w:rPr>
            </w:pPr>
            <w:r>
              <w:rPr>
                <w:rStyle w:val="FormatvorlageArial10ptGrnGrau"/>
                <w:rFonts w:ascii="Calibri" w:hAnsi="Calibri" w:cs="Calibri"/>
                <w:iCs/>
                <w:color w:val="FF0000"/>
                <w:szCs w:val="18"/>
              </w:rPr>
              <w:t>[tCO</w:t>
            </w:r>
            <w:r w:rsidRPr="00E435D6">
              <w:rPr>
                <w:rStyle w:val="FormatvorlageArial10ptGrnGrau"/>
                <w:rFonts w:ascii="Calibri" w:hAnsi="Calibri" w:cs="Calibri"/>
                <w:iCs/>
                <w:color w:val="FF0000"/>
                <w:sz w:val="16"/>
                <w:szCs w:val="18"/>
              </w:rPr>
              <w:t>2</w:t>
            </w:r>
            <w:r w:rsidRPr="0039503B">
              <w:rPr>
                <w:rStyle w:val="FormatvorlageArial10ptGrnGrau"/>
                <w:rFonts w:ascii="Calibri" w:hAnsi="Calibri" w:cs="Calibri"/>
                <w:iCs/>
                <w:color w:val="FF0000"/>
                <w:szCs w:val="18"/>
              </w:rPr>
              <w:t>/ha</w:t>
            </w:r>
            <w:r>
              <w:rPr>
                <w:rStyle w:val="FormatvorlageArial10ptGrnGrau"/>
                <w:rFonts w:ascii="Calibri" w:hAnsi="Calibri" w:cs="Calibri"/>
                <w:iCs/>
                <w:color w:val="FF0000"/>
                <w:szCs w:val="18"/>
              </w:rPr>
              <w:t>]</w:t>
            </w:r>
          </w:p>
        </w:tc>
        <w:tc>
          <w:tcPr>
            <w:tcW w:w="11455" w:type="dxa"/>
            <w:gridSpan w:val="2"/>
            <w:tcBorders>
              <w:top w:val="single" w:sz="18" w:space="0" w:color="000000"/>
            </w:tcBorders>
            <w:shd w:val="clear" w:color="auto" w:fill="D6E3BC" w:themeFill="accent3" w:themeFillTint="66"/>
            <w:vAlign w:val="center"/>
          </w:tcPr>
          <w:p w14:paraId="6535B14D" w14:textId="77777777" w:rsidR="00595E7B" w:rsidRPr="0085459F" w:rsidRDefault="00595E7B" w:rsidP="00595E7B">
            <w:pPr>
              <w:rPr>
                <w:rFonts w:ascii="Calibri" w:hAnsi="Calibri" w:cs="Calibri"/>
                <w:b/>
              </w:rPr>
            </w:pPr>
            <w:r w:rsidRPr="0085459F">
              <w:rPr>
                <w:rStyle w:val="FormatvorlageArial10ptGrnGrau"/>
                <w:rFonts w:ascii="Calibri" w:hAnsi="Calibri" w:cs="Calibri"/>
                <w:b/>
                <w:iCs/>
                <w:sz w:val="22"/>
              </w:rPr>
              <w:t>…</w:t>
            </w:r>
            <w:r w:rsidRPr="0085459F">
              <w:rPr>
                <w:rFonts w:ascii="Calibri" w:hAnsi="Calibri" w:cs="Calibri"/>
                <w:b/>
                <w:lang w:val="en-US"/>
              </w:rPr>
              <w:t xml:space="preserve"> tCO</w:t>
            </w:r>
            <w:r w:rsidRPr="0085459F">
              <w:rPr>
                <w:rFonts w:ascii="Calibri" w:hAnsi="Calibri" w:cs="Calibri"/>
                <w:b/>
                <w:sz w:val="18"/>
                <w:lang w:val="en-US"/>
              </w:rPr>
              <w:t>2</w:t>
            </w:r>
            <w:r w:rsidRPr="0085459F">
              <w:rPr>
                <w:rFonts w:ascii="Calibri" w:hAnsi="Calibri" w:cs="Calibri"/>
                <w:b/>
                <w:lang w:val="en-US"/>
              </w:rPr>
              <w:t>/ha</w:t>
            </w:r>
          </w:p>
        </w:tc>
      </w:tr>
    </w:tbl>
    <w:p w14:paraId="54ACAEF2" w14:textId="0CEEAD4C" w:rsidR="00825B80" w:rsidRDefault="00825B80" w:rsidP="00595E7B">
      <w:pPr>
        <w:rPr>
          <w:rStyle w:val="RegulartextArial10pt"/>
          <w:rFonts w:ascii="Calibri" w:hAnsi="Calibri" w:cs="Calibri"/>
          <w:b/>
        </w:rPr>
      </w:pPr>
    </w:p>
    <w:p w14:paraId="0898E1EA" w14:textId="77777777" w:rsidR="00597CE3" w:rsidRPr="0085459F" w:rsidRDefault="00597CE3" w:rsidP="00597CE3">
      <w:pPr>
        <w:tabs>
          <w:tab w:val="left" w:pos="-36"/>
          <w:tab w:val="left" w:pos="0"/>
        </w:tabs>
        <w:rPr>
          <w:rFonts w:ascii="Calibri" w:hAnsi="Calibri" w:cs="Calibri"/>
          <w:sz w:val="20"/>
          <w:lang w:val="en-AU"/>
        </w:rPr>
      </w:pPr>
    </w:p>
    <w:p w14:paraId="12D484BA" w14:textId="77777777" w:rsidR="007B260E" w:rsidRDefault="007B260E">
      <w:pPr>
        <w:rPr>
          <w:rFonts w:ascii="Calibri" w:hAnsi="Calibri" w:cs="Calibri"/>
          <w:b/>
          <w:color w:val="FFFFFF"/>
          <w:szCs w:val="22"/>
          <w:lang w:val="en-AU"/>
        </w:rPr>
      </w:pPr>
      <w:r>
        <w:rPr>
          <w:rFonts w:ascii="Calibri" w:hAnsi="Calibri" w:cs="Calibri"/>
          <w:b/>
          <w:color w:val="FFFFFF"/>
          <w:szCs w:val="22"/>
          <w:lang w:val="en-AU"/>
        </w:rPr>
        <w:br w:type="page"/>
      </w:r>
    </w:p>
    <w:p w14:paraId="0D58BF03" w14:textId="3BBEAC6C" w:rsidR="00597CE3" w:rsidRPr="004017D4" w:rsidRDefault="00597CE3" w:rsidP="004017D4">
      <w:pPr>
        <w:tabs>
          <w:tab w:val="left" w:pos="-36"/>
          <w:tab w:val="left" w:pos="0"/>
        </w:tabs>
        <w:rPr>
          <w:rFonts w:ascii="Calibri" w:hAnsi="Calibri" w:cs="Calibri"/>
          <w:b/>
          <w:color w:val="FFFFFF"/>
          <w:szCs w:val="22"/>
          <w:lang w:val="en-AU"/>
        </w:rPr>
      </w:pPr>
      <w:r>
        <w:rPr>
          <w:noProof/>
          <w:sz w:val="20"/>
          <w:lang w:val="en-US"/>
        </w:rPr>
        <w:lastRenderedPageBreak/>
        <mc:AlternateContent>
          <mc:Choice Requires="wps">
            <w:drawing>
              <wp:anchor distT="0" distB="0" distL="114300" distR="114300" simplePos="0" relativeHeight="251660800" behindDoc="1" locked="0" layoutInCell="1" allowOverlap="1" wp14:anchorId="2D51F0B3" wp14:editId="3B8BC351">
                <wp:simplePos x="0" y="0"/>
                <wp:positionH relativeFrom="column">
                  <wp:posOffset>-96520</wp:posOffset>
                </wp:positionH>
                <wp:positionV relativeFrom="paragraph">
                  <wp:posOffset>122211</wp:posOffset>
                </wp:positionV>
                <wp:extent cx="8997315" cy="258445"/>
                <wp:effectExtent l="0" t="0" r="19685" b="20955"/>
                <wp:wrapNone/>
                <wp:docPr id="13"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315" cy="258445"/>
                        </a:xfrm>
                        <a:prstGeom prst="rect">
                          <a:avLst/>
                        </a:prstGeom>
                        <a:solidFill>
                          <a:srgbClr val="1B8428"/>
                        </a:solidFill>
                        <a:ln w="12700" cmpd="sng">
                          <a:solidFill>
                            <a:srgbClr val="9BBB59">
                              <a:lumMod val="60000"/>
                              <a:lumOff val="40000"/>
                            </a:srgbClr>
                          </a:solidFill>
                          <a:miter lim="800000"/>
                          <a:headEnd/>
                          <a:tailEnd/>
                        </a:ln>
                        <a:effectLst/>
                        <a:extLst/>
                      </wps:spPr>
                      <wps:txbx>
                        <w:txbxContent>
                          <w:p w14:paraId="2187BB0A" w14:textId="77777777" w:rsidR="00597CE3" w:rsidRDefault="00597CE3" w:rsidP="00597CE3">
                            <w:pPr>
                              <w:ind w:left="425" w:right="-1" w:hanging="425"/>
                              <w:rPr>
                                <w:rStyle w:val="RegulartextArial10pt"/>
                              </w:rPr>
                            </w:pPr>
                          </w:p>
                          <w:p w14:paraId="6F1F2747" w14:textId="77777777" w:rsidR="00597CE3" w:rsidRPr="00F20DA9" w:rsidRDefault="00597CE3" w:rsidP="00597CE3">
                            <w:pPr>
                              <w:ind w:left="425" w:right="-1" w:hanging="425"/>
                              <w:rPr>
                                <w:rFonts w:ascii="Calibri" w:hAnsi="Calibri" w:cs="Calibri"/>
                                <w:b/>
                                <w:bCs/>
                                <w:iCs/>
                                <w:color w:val="FFFFFF"/>
                              </w:rPr>
                            </w:pPr>
                            <w:r w:rsidRPr="00F20DA9">
                              <w:rPr>
                                <w:rFonts w:ascii="Calibri" w:hAnsi="Calibri" w:cs="Calibri"/>
                                <w:b/>
                                <w:bCs/>
                                <w:iCs/>
                                <w:color w:val="FFFFFF"/>
                              </w:rPr>
                              <w:t>Certificates</w:t>
                            </w:r>
                          </w:p>
                          <w:p w14:paraId="1932B4EC" w14:textId="77777777" w:rsidR="00597CE3" w:rsidRDefault="00597CE3" w:rsidP="00597CE3">
                            <w:pPr>
                              <w:ind w:right="-1"/>
                              <w:rPr>
                                <w:rStyle w:val="RegulartextArial10pt"/>
                              </w:rPr>
                            </w:pPr>
                          </w:p>
                          <w:p w14:paraId="49538B63" w14:textId="77777777" w:rsidR="00597CE3" w:rsidRDefault="00597CE3" w:rsidP="00597CE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7.55pt;margin-top:9.6pt;width:708.45pt;height:20.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" fillcolor="#1b8428" strokecolor="#c3d69b" strokeweight="1pt">
                <v:textbox>
                  <w:txbxContent>
                    <w:p w14:paraId="2187BB0A" w14:textId="77777777" w:rsidR="00597CE3" w:rsidRDefault="00597CE3" w:rsidP="00597CE3">
                      <w:pPr>
                        <w:ind w:left="425" w:right="-1" w:hanging="425"/>
                        <w:rPr>
                          <w:rStyle w:val="RegulartextArial10pt"/>
                        </w:rPr>
                      </w:pPr>
                    </w:p>
                    <w:p w14:paraId="6F1F2747" w14:textId="77777777" w:rsidR="00597CE3" w:rsidRPr="00F20DA9" w:rsidRDefault="00597CE3" w:rsidP="00597CE3">
                      <w:pPr>
                        <w:ind w:left="425" w:right="-1" w:hanging="425"/>
                        <w:rPr>
                          <w:rFonts w:ascii="Calibri" w:hAnsi="Calibri" w:cs="Calibri"/>
                          <w:b/>
                          <w:bCs/>
                          <w:iCs/>
                          <w:color w:val="FFFFFF"/>
                        </w:rPr>
                      </w:pPr>
                      <w:r w:rsidRPr="00F20DA9">
                        <w:rPr>
                          <w:rFonts w:ascii="Calibri" w:hAnsi="Calibri" w:cs="Calibri"/>
                          <w:b/>
                          <w:bCs/>
                          <w:iCs/>
                          <w:color w:val="FFFFFF"/>
                        </w:rPr>
                        <w:t>Certificates</w:t>
                      </w:r>
                    </w:p>
                    <w:p w14:paraId="1932B4EC" w14:textId="77777777" w:rsidR="00597CE3" w:rsidRDefault="00597CE3" w:rsidP="00597CE3">
                      <w:pPr>
                        <w:ind w:right="-1"/>
                        <w:rPr>
                          <w:rStyle w:val="RegulartextArial10pt"/>
                        </w:rPr>
                      </w:pPr>
                    </w:p>
                    <w:p w14:paraId="49538B63" w14:textId="77777777" w:rsidR="00597CE3" w:rsidRDefault="00597CE3" w:rsidP="00597CE3">
                      <w:pPr>
                        <w:jc w:val="center"/>
                      </w:pPr>
                    </w:p>
                  </w:txbxContent>
                </v:textbox>
              </v:rect>
            </w:pict>
          </mc:Fallback>
        </mc:AlternateContent>
      </w:r>
      <w:r w:rsidRPr="0085459F">
        <w:rPr>
          <w:rFonts w:ascii="Calibri" w:hAnsi="Calibri" w:cs="Calibri"/>
          <w:sz w:val="20"/>
          <w:lang w:val="en-AU"/>
        </w:rPr>
        <w:br/>
      </w:r>
      <w:r>
        <w:rPr>
          <w:rFonts w:ascii="Calibri" w:hAnsi="Calibri" w:cs="Calibri"/>
          <w:b/>
          <w:color w:val="FFFFFF"/>
          <w:szCs w:val="22"/>
          <w:lang w:val="en-AU"/>
        </w:rPr>
        <w:t>Present CO</w:t>
      </w:r>
      <w:r w:rsidRPr="00514F9D">
        <w:rPr>
          <w:rFonts w:ascii="Calibri" w:hAnsi="Calibri" w:cs="Calibri"/>
          <w:b/>
          <w:color w:val="FFFFFF"/>
          <w:sz w:val="18"/>
          <w:szCs w:val="22"/>
          <w:lang w:val="en-AU"/>
        </w:rPr>
        <w:t>2</w:t>
      </w:r>
      <w:r>
        <w:rPr>
          <w:rFonts w:ascii="Calibri" w:hAnsi="Calibri" w:cs="Calibri"/>
          <w:b/>
          <w:color w:val="FFFFFF"/>
          <w:szCs w:val="22"/>
          <w:lang w:val="en-AU"/>
        </w:rPr>
        <w:t>-Fixation</w:t>
      </w:r>
    </w:p>
    <w:p w14:paraId="20A47C61" w14:textId="77777777" w:rsidR="00597CE3" w:rsidRDefault="00597CE3" w:rsidP="00597CE3">
      <w:pPr>
        <w:rPr>
          <w:rFonts w:ascii="Calibri" w:hAnsi="Calibri" w:cs="Calibri"/>
          <w:sz w:val="20"/>
        </w:rPr>
      </w:pPr>
    </w:p>
    <w:tbl>
      <w:tblPr>
        <w:tblStyle w:val="TableGrid"/>
        <w:tblW w:w="0" w:type="auto"/>
        <w:tblCellMar>
          <w:top w:w="57" w:type="dxa"/>
          <w:bottom w:w="57" w:type="dxa"/>
        </w:tblCellMar>
        <w:tblLook w:val="04A0" w:firstRow="1" w:lastRow="0" w:firstColumn="1" w:lastColumn="0" w:noHBand="0" w:noVBand="1"/>
      </w:tblPr>
      <w:tblGrid>
        <w:gridCol w:w="14142"/>
      </w:tblGrid>
      <w:tr w:rsidR="00597CE3" w:rsidRPr="006C2C51" w14:paraId="185ACFF8" w14:textId="77777777" w:rsidTr="00AF6FAE">
        <w:trPr>
          <w:tblHeader/>
        </w:trPr>
        <w:tc>
          <w:tcPr>
            <w:tcW w:w="14142" w:type="dxa"/>
            <w:shd w:val="clear" w:color="auto" w:fill="D6E3BC" w:themeFill="accent3" w:themeFillTint="66"/>
          </w:tcPr>
          <w:p w14:paraId="6144681B" w14:textId="77777777" w:rsidR="00597CE3" w:rsidRPr="00365C15" w:rsidRDefault="00597CE3" w:rsidP="00597CE3">
            <w:pPr>
              <w:pStyle w:val="ListParagraph"/>
              <w:numPr>
                <w:ilvl w:val="0"/>
                <w:numId w:val="47"/>
              </w:numPr>
              <w:autoSpaceDE w:val="0"/>
              <w:autoSpaceDN w:val="0"/>
              <w:adjustRightInd w:val="0"/>
              <w:rPr>
                <w:rFonts w:ascii="Calibri" w:hAnsi="Calibri" w:cs="Arial"/>
                <w:sz w:val="20"/>
                <w:lang w:val="en-AU"/>
              </w:rPr>
            </w:pPr>
            <w:r w:rsidRPr="00365C15">
              <w:rPr>
                <w:rFonts w:ascii="Calibri" w:hAnsi="Calibri" w:cs="Arial"/>
                <w:sz w:val="20"/>
                <w:lang w:val="en-AU"/>
              </w:rPr>
              <w:t xml:space="preserve">The number of sample plots of a </w:t>
            </w:r>
            <w:r w:rsidRPr="00365C15">
              <w:rPr>
                <w:rFonts w:ascii="Calibri" w:hAnsi="Calibri" w:cs="Arial"/>
                <w:i/>
                <w:sz w:val="20"/>
                <w:lang w:val="en-AU"/>
              </w:rPr>
              <w:t>forest inventory</w:t>
            </w:r>
            <w:r w:rsidRPr="00365C15">
              <w:rPr>
                <w:rFonts w:ascii="Calibri" w:hAnsi="Calibri" w:cs="Arial"/>
                <w:sz w:val="20"/>
                <w:lang w:val="en-AU"/>
              </w:rPr>
              <w:t xml:space="preserve"> shall be sufficient to meet a </w:t>
            </w:r>
            <w:r w:rsidRPr="00365C15">
              <w:rPr>
                <w:rFonts w:ascii="Calibri" w:hAnsi="Calibri" w:cs="Arial"/>
                <w:sz w:val="20"/>
                <w:u w:val="dotted"/>
                <w:lang w:val="en-AU"/>
              </w:rPr>
              <w:t>MU</w:t>
            </w:r>
            <w:r w:rsidRPr="00365C15">
              <w:rPr>
                <w:rFonts w:ascii="Calibri" w:hAnsi="Calibri" w:cs="Arial"/>
                <w:sz w:val="20"/>
                <w:lang w:val="en-AU"/>
              </w:rPr>
              <w:t xml:space="preserve"> precision with a maximum error of </w:t>
            </w:r>
            <w:r w:rsidRPr="00365C15">
              <w:rPr>
                <w:rFonts w:ascii="Calibri" w:hAnsi="Calibri" w:cs="Arial"/>
                <w:sz w:val="20"/>
                <w:lang w:val="en-AU"/>
              </w:rPr>
              <w:sym w:font="Symbol" w:char="F0B1"/>
            </w:r>
            <w:r w:rsidRPr="00365C15">
              <w:rPr>
                <w:rFonts w:ascii="Calibri" w:hAnsi="Calibri" w:cs="Arial"/>
                <w:sz w:val="20"/>
                <w:lang w:val="en-AU"/>
              </w:rPr>
              <w:t>20% at a 90% confidence interval. Where the error is above 20%, the additional difference shall be deducted.</w:t>
            </w:r>
            <w:r>
              <w:rPr>
                <w:rFonts w:ascii="Calibri" w:hAnsi="Calibri" w:cs="Arial"/>
                <w:sz w:val="20"/>
                <w:lang w:val="en-AU"/>
              </w:rPr>
              <w:t xml:space="preserve"> </w:t>
            </w:r>
            <w:r>
              <w:rPr>
                <w:rFonts w:ascii="Calibri" w:hAnsi="Calibri" w:cs="Calibri"/>
                <w:color w:val="FF0000"/>
                <w:sz w:val="20"/>
                <w:lang w:val="en-US"/>
              </w:rPr>
              <w:t>Provide an overview for which MUs this requirement was relevant and describe the adaptation.</w:t>
            </w:r>
          </w:p>
        </w:tc>
      </w:tr>
      <w:tr w:rsidR="00597CE3" w:rsidRPr="006C2C51" w14:paraId="7E0DE421" w14:textId="77777777" w:rsidTr="00AF6FAE">
        <w:tc>
          <w:tcPr>
            <w:tcW w:w="14142" w:type="dxa"/>
          </w:tcPr>
          <w:p w14:paraId="6EE90FBE" w14:textId="77777777" w:rsidR="00597CE3" w:rsidRPr="006C2C51" w:rsidRDefault="00597CE3" w:rsidP="00AF6FAE">
            <w:pPr>
              <w:rPr>
                <w:rFonts w:ascii="Calibri" w:hAnsi="Calibri"/>
                <w:color w:val="008000"/>
                <w:lang w:val="en-AU"/>
              </w:rPr>
            </w:pPr>
            <w:r w:rsidRPr="006C2C51">
              <w:rPr>
                <w:rFonts w:ascii="Calibri" w:hAnsi="Calibri"/>
                <w:color w:val="008000"/>
                <w:lang w:val="en-AU"/>
              </w:rPr>
              <w:t>...</w:t>
            </w:r>
          </w:p>
        </w:tc>
      </w:tr>
    </w:tbl>
    <w:p w14:paraId="75F5CCC8" w14:textId="77777777" w:rsidR="00597CE3" w:rsidRPr="003D4644" w:rsidRDefault="00597CE3" w:rsidP="00597CE3">
      <w:pPr>
        <w:rPr>
          <w:rFonts w:ascii="Calibri" w:hAnsi="Calibri" w:cs="Calibri"/>
          <w:sz w:val="20"/>
        </w:rPr>
      </w:pPr>
    </w:p>
    <w:p w14:paraId="71BE0C2A" w14:textId="77777777" w:rsidR="00597CE3" w:rsidRPr="003D4644" w:rsidRDefault="00597CE3" w:rsidP="00597CE3">
      <w:pPr>
        <w:rPr>
          <w:rFonts w:ascii="Calibri" w:hAnsi="Calibri" w:cs="Calibri"/>
          <w:sz w:val="20"/>
        </w:rPr>
      </w:pPr>
    </w:p>
    <w:p w14:paraId="22E59CAC" w14:textId="77777777" w:rsidR="00597CE3" w:rsidRPr="003D4644" w:rsidRDefault="00597CE3" w:rsidP="00597CE3">
      <w:pPr>
        <w:rPr>
          <w:rFonts w:ascii="Calibri" w:hAnsi="Calibri" w:cs="Calibri"/>
          <w:sz w:val="20"/>
        </w:rPr>
      </w:pPr>
    </w:p>
    <w:p w14:paraId="5DB83E3C" w14:textId="77777777" w:rsidR="00597CE3" w:rsidRPr="0085459F" w:rsidRDefault="00597CE3" w:rsidP="00597CE3">
      <w:pPr>
        <w:rPr>
          <w:rFonts w:ascii="Calibri" w:hAnsi="Calibri" w:cs="Calibri"/>
          <w:sz w:val="20"/>
        </w:rPr>
      </w:pPr>
    </w:p>
    <w:p w14:paraId="00387624" w14:textId="77777777" w:rsidR="00597CE3" w:rsidRPr="0085459F" w:rsidRDefault="00597CE3" w:rsidP="00597CE3">
      <w:pPr>
        <w:rPr>
          <w:rFonts w:ascii="Calibri" w:hAnsi="Calibri" w:cs="Calibri"/>
          <w:sz w:val="20"/>
        </w:rPr>
      </w:pPr>
    </w:p>
    <w:p w14:paraId="1118FD9A" w14:textId="77777777" w:rsidR="00597CE3" w:rsidRPr="0085459F" w:rsidRDefault="00597CE3" w:rsidP="00597CE3">
      <w:pPr>
        <w:rPr>
          <w:rFonts w:ascii="Calibri" w:hAnsi="Calibri" w:cs="Calibri"/>
          <w:sz w:val="20"/>
        </w:rPr>
      </w:pPr>
    </w:p>
    <w:p w14:paraId="06C5AB1B" w14:textId="77777777" w:rsidR="00597CE3" w:rsidRPr="0085459F" w:rsidRDefault="00597CE3" w:rsidP="00597CE3">
      <w:pPr>
        <w:rPr>
          <w:rFonts w:ascii="Calibri" w:hAnsi="Calibri" w:cs="Calibri"/>
          <w:color w:val="FF0000"/>
          <w:sz w:val="20"/>
          <w:lang w:val="en-US"/>
        </w:rPr>
      </w:pPr>
      <w:r w:rsidRPr="0085459F">
        <w:rPr>
          <w:rFonts w:ascii="Calibri" w:hAnsi="Calibri" w:cs="Calibri"/>
          <w:b/>
          <w:sz w:val="20"/>
        </w:rPr>
        <w:br w:type="page"/>
      </w:r>
      <w:r w:rsidRPr="0085459F">
        <w:rPr>
          <w:rFonts w:ascii="Calibri" w:hAnsi="Calibri" w:cs="Calibri"/>
          <w:color w:val="FF0000"/>
          <w:sz w:val="20"/>
          <w:lang w:val="en-US"/>
        </w:rPr>
        <w:lastRenderedPageBreak/>
        <w:t xml:space="preserve">Copy this table for different </w:t>
      </w:r>
      <w:r>
        <w:rPr>
          <w:rFonts w:ascii="Calibri" w:hAnsi="Calibri" w:cs="Calibri"/>
          <w:color w:val="FF0000"/>
          <w:sz w:val="20"/>
          <w:lang w:val="en-US"/>
        </w:rPr>
        <w:t>forest inventories of the Modelling Units (MUs)</w:t>
      </w:r>
      <w:r w:rsidRPr="0085459F">
        <w:rPr>
          <w:rFonts w:ascii="Calibri" w:hAnsi="Calibri" w:cs="Calibri"/>
          <w:color w:val="FF0000"/>
          <w:sz w:val="20"/>
          <w:lang w:val="en-US"/>
        </w:rPr>
        <w:t>.</w:t>
      </w:r>
      <w:r>
        <w:rPr>
          <w:rFonts w:ascii="Calibri" w:hAnsi="Calibri" w:cs="Calibri"/>
          <w:color w:val="FF0000"/>
          <w:sz w:val="20"/>
          <w:lang w:val="en-US"/>
        </w:rPr>
        <w:t xml:space="preserve"> </w:t>
      </w:r>
      <w:r>
        <w:rPr>
          <w:rFonts w:ascii="Calibri" w:hAnsi="Calibri" w:cs="Calibri"/>
          <w:color w:val="FF0000"/>
          <w:sz w:val="20"/>
          <w:lang w:val="en-US"/>
        </w:rPr>
        <w:br/>
        <w:t xml:space="preserve">The detailed year-by-year growth-models shall be reflected in the </w:t>
      </w:r>
      <w:proofErr w:type="spellStart"/>
      <w:r>
        <w:rPr>
          <w:rFonts w:ascii="Calibri" w:hAnsi="Calibri" w:cs="Calibri"/>
          <w:color w:val="FF0000"/>
          <w:sz w:val="20"/>
          <w:lang w:val="en-US"/>
        </w:rPr>
        <w:t>ClimateProjects</w:t>
      </w:r>
      <w:proofErr w:type="spellEnd"/>
      <w:r>
        <w:rPr>
          <w:rFonts w:ascii="Calibri" w:hAnsi="Calibri" w:cs="Calibri"/>
          <w:color w:val="FF0000"/>
          <w:sz w:val="20"/>
          <w:lang w:val="en-US"/>
        </w:rPr>
        <w:t xml:space="preserve"> system or in a separated spread sheet.</w:t>
      </w:r>
    </w:p>
    <w:p w14:paraId="6841E874" w14:textId="77777777" w:rsidR="00597CE3" w:rsidRPr="0085459F" w:rsidRDefault="00597CE3" w:rsidP="00597CE3">
      <w:pPr>
        <w:rPr>
          <w:rStyle w:val="RegulartextArial10pt"/>
          <w:rFonts w:ascii="Calibri" w:hAnsi="Calibri" w:cs="Calibri"/>
          <w:b/>
        </w:rPr>
      </w:pPr>
      <w:r w:rsidRPr="0085459F">
        <w:rPr>
          <w:rStyle w:val="RegulartextArial10pt"/>
          <w:rFonts w:ascii="Calibri" w:hAnsi="Calibri" w:cs="Calibri"/>
          <w:b/>
        </w:rPr>
        <w:t xml:space="preserve"> </w:t>
      </w:r>
    </w:p>
    <w:p w14:paraId="437F9EA3" w14:textId="77777777" w:rsidR="00597CE3" w:rsidRPr="00B7211E" w:rsidRDefault="00597CE3" w:rsidP="00597CE3">
      <w:pPr>
        <w:rPr>
          <w:rStyle w:val="RegulartextArial10pt"/>
          <w:rFonts w:ascii="Calibri" w:hAnsi="Calibri" w:cs="Calibri"/>
          <w:b/>
          <w:sz w:val="24"/>
          <w:szCs w:val="28"/>
        </w:rPr>
      </w:pPr>
      <w:r w:rsidRPr="00B7211E">
        <w:rPr>
          <w:rStyle w:val="RegulartextArial10pt"/>
          <w:rFonts w:ascii="Calibri" w:hAnsi="Calibri" w:cs="Calibri"/>
          <w:b/>
          <w:sz w:val="24"/>
          <w:szCs w:val="28"/>
        </w:rPr>
        <w:t>Present CO</w:t>
      </w:r>
      <w:r w:rsidRPr="00B7211E">
        <w:rPr>
          <w:rStyle w:val="RegulartextArial10pt"/>
          <w:rFonts w:ascii="Calibri" w:hAnsi="Calibri" w:cs="Calibri"/>
          <w:b/>
          <w:szCs w:val="28"/>
        </w:rPr>
        <w:t>2</w:t>
      </w:r>
      <w:r w:rsidRPr="00B7211E">
        <w:rPr>
          <w:rStyle w:val="RegulartextArial10pt"/>
          <w:rFonts w:ascii="Calibri" w:hAnsi="Calibri" w:cs="Calibri"/>
          <w:b/>
          <w:sz w:val="24"/>
          <w:szCs w:val="28"/>
        </w:rPr>
        <w:t>-fixation</w:t>
      </w:r>
    </w:p>
    <w:p w14:paraId="11F59FDF" w14:textId="77777777" w:rsidR="00597CE3" w:rsidRPr="00CA688C" w:rsidRDefault="00597CE3" w:rsidP="00597CE3">
      <w:pPr>
        <w:rPr>
          <w:rFonts w:ascii="Calibri" w:hAnsi="Calibri" w:cs="Calibri"/>
          <w:color w:val="FF0000"/>
          <w:sz w:val="20"/>
        </w:rPr>
      </w:pPr>
      <w:r>
        <w:rPr>
          <w:rFonts w:ascii="Calibri" w:hAnsi="Calibri" w:cs="Calibri"/>
          <w:sz w:val="20"/>
        </w:rPr>
        <w:t>Summary of a</w:t>
      </w:r>
      <w:r w:rsidRPr="00B7211E">
        <w:rPr>
          <w:rFonts w:ascii="Calibri" w:hAnsi="Calibri" w:cs="Calibri"/>
          <w:sz w:val="20"/>
        </w:rPr>
        <w:t xml:space="preserve"> </w:t>
      </w:r>
      <w:r>
        <w:rPr>
          <w:rFonts w:ascii="Calibri" w:hAnsi="Calibri" w:cs="Calibri"/>
          <w:sz w:val="20"/>
        </w:rPr>
        <w:t xml:space="preserve">forest </w:t>
      </w:r>
      <w:r w:rsidRPr="00B7211E">
        <w:rPr>
          <w:rFonts w:ascii="Calibri" w:hAnsi="Calibri" w:cs="Calibri"/>
          <w:sz w:val="20"/>
        </w:rPr>
        <w:t>inventory</w:t>
      </w:r>
    </w:p>
    <w:p w14:paraId="1702DA86" w14:textId="77777777" w:rsidR="00597CE3" w:rsidRPr="00B7211E" w:rsidRDefault="00597CE3" w:rsidP="00597CE3">
      <w:pPr>
        <w:tabs>
          <w:tab w:val="left" w:pos="-36"/>
          <w:tab w:val="left" w:pos="0"/>
        </w:tabs>
        <w:ind w:right="-1"/>
        <w:rPr>
          <w:rFonts w:ascii="Calibri" w:hAnsi="Calibri" w:cs="Calibri"/>
          <w:sz w:val="20"/>
        </w:rPr>
      </w:pPr>
    </w:p>
    <w:tbl>
      <w:tblPr>
        <w:tblW w:w="14180" w:type="dxa"/>
        <w:tblInd w:w="5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1E0" w:firstRow="1" w:lastRow="1" w:firstColumn="1" w:lastColumn="1" w:noHBand="0" w:noVBand="0"/>
      </w:tblPr>
      <w:tblGrid>
        <w:gridCol w:w="3867"/>
        <w:gridCol w:w="5313"/>
        <w:gridCol w:w="5000"/>
      </w:tblGrid>
      <w:tr w:rsidR="00597CE3" w:rsidRPr="00832270" w14:paraId="0CB32830" w14:textId="77777777" w:rsidTr="00AF6FAE">
        <w:trPr>
          <w:trHeight w:val="284"/>
          <w:tblHeader/>
        </w:trPr>
        <w:tc>
          <w:tcPr>
            <w:tcW w:w="3867" w:type="dxa"/>
            <w:shd w:val="clear" w:color="auto" w:fill="D9D9D9"/>
          </w:tcPr>
          <w:p w14:paraId="6385F61C" w14:textId="77777777" w:rsidR="00597CE3" w:rsidRPr="00832270" w:rsidRDefault="00597CE3" w:rsidP="00AF6FAE">
            <w:pPr>
              <w:rPr>
                <w:rFonts w:ascii="Calibri" w:hAnsi="Calibri" w:cs="Calibri"/>
                <w:iCs/>
                <w:sz w:val="20"/>
              </w:rPr>
            </w:pPr>
            <w:r>
              <w:rPr>
                <w:rFonts w:ascii="Calibri" w:hAnsi="Calibri" w:cs="Calibri"/>
                <w:sz w:val="20"/>
              </w:rPr>
              <w:t>Forest i</w:t>
            </w:r>
            <w:r w:rsidRPr="00832270">
              <w:rPr>
                <w:rFonts w:ascii="Calibri" w:hAnsi="Calibri" w:cs="Calibri"/>
                <w:sz w:val="20"/>
              </w:rPr>
              <w:t>nventory ID</w:t>
            </w:r>
          </w:p>
        </w:tc>
        <w:tc>
          <w:tcPr>
            <w:tcW w:w="10313" w:type="dxa"/>
            <w:gridSpan w:val="2"/>
          </w:tcPr>
          <w:p w14:paraId="253F6930" w14:textId="77777777" w:rsidR="00597CE3" w:rsidRPr="00365C15" w:rsidRDefault="00597CE3" w:rsidP="00AF6FAE">
            <w:pPr>
              <w:rPr>
                <w:rFonts w:ascii="Calibri" w:hAnsi="Calibri" w:cs="Calibri"/>
                <w:iCs/>
                <w:sz w:val="20"/>
              </w:rPr>
            </w:pPr>
            <w:r w:rsidRPr="00365C15">
              <w:rPr>
                <w:rFonts w:ascii="Calibri" w:hAnsi="Calibri" w:cs="Calibri"/>
                <w:b/>
                <w:color w:val="008000"/>
                <w:sz w:val="20"/>
                <w:lang w:val="en-US"/>
              </w:rPr>
              <w:t>…</w:t>
            </w:r>
            <w:r w:rsidRPr="00365C15">
              <w:rPr>
                <w:rFonts w:ascii="Calibri" w:hAnsi="Calibri" w:cs="Calibri"/>
                <w:color w:val="008000"/>
                <w:sz w:val="20"/>
                <w:lang w:val="en-US"/>
              </w:rPr>
              <w:t xml:space="preserve"> </w:t>
            </w:r>
            <w:r w:rsidRPr="00365C15">
              <w:rPr>
                <w:rFonts w:ascii="Calibri" w:hAnsi="Calibri" w:cs="Calibri"/>
                <w:color w:val="FF0000"/>
                <w:sz w:val="20"/>
                <w:lang w:val="en-US"/>
              </w:rPr>
              <w:t>Give this summary of a forest inventory an ID</w:t>
            </w:r>
          </w:p>
        </w:tc>
      </w:tr>
      <w:tr w:rsidR="00597CE3" w:rsidRPr="00832270" w14:paraId="4DB7CF16" w14:textId="77777777" w:rsidTr="00AF6FAE">
        <w:trPr>
          <w:trHeight w:val="284"/>
          <w:tblHeader/>
        </w:trPr>
        <w:tc>
          <w:tcPr>
            <w:tcW w:w="3867" w:type="dxa"/>
            <w:shd w:val="clear" w:color="auto" w:fill="9BBB59" w:themeFill="accent3"/>
            <w:vAlign w:val="center"/>
          </w:tcPr>
          <w:p w14:paraId="5019736E" w14:textId="77777777" w:rsidR="00597CE3" w:rsidRPr="003D4644" w:rsidRDefault="00597CE3" w:rsidP="00AF6FAE">
            <w:pPr>
              <w:rPr>
                <w:rStyle w:val="FormatvorlageArial10ptGrnGrau"/>
                <w:rFonts w:ascii="Calibri" w:hAnsi="Calibri" w:cs="Calibri"/>
                <w:b/>
                <w:color w:val="auto"/>
              </w:rPr>
            </w:pPr>
            <w:r>
              <w:rPr>
                <w:rStyle w:val="FormatvorlageArial10ptGrnGrau"/>
                <w:rFonts w:ascii="Calibri" w:hAnsi="Calibri" w:cs="Calibri"/>
                <w:b/>
                <w:color w:val="auto"/>
              </w:rPr>
              <w:t>This inventory is for the Modelling Unit (MU)</w:t>
            </w:r>
          </w:p>
        </w:tc>
        <w:tc>
          <w:tcPr>
            <w:tcW w:w="10313" w:type="dxa"/>
            <w:gridSpan w:val="2"/>
            <w:shd w:val="clear" w:color="auto" w:fill="D6E3BC" w:themeFill="accent3" w:themeFillTint="66"/>
            <w:vAlign w:val="center"/>
          </w:tcPr>
          <w:p w14:paraId="7B6E336D" w14:textId="77777777" w:rsidR="00597CE3" w:rsidRPr="00365C15" w:rsidRDefault="00597CE3" w:rsidP="00AF6FAE">
            <w:pPr>
              <w:rPr>
                <w:rStyle w:val="FormatvorlageArial10ptGrnGrau"/>
                <w:rFonts w:ascii="Calibri" w:hAnsi="Calibri" w:cs="Calibri"/>
                <w:b/>
                <w:color w:val="FFFFFF"/>
              </w:rPr>
            </w:pPr>
            <w:r w:rsidRPr="00365C15">
              <w:rPr>
                <w:rStyle w:val="FormatvorlageArial10ptGrnGrau"/>
                <w:rFonts w:ascii="Calibri" w:hAnsi="Calibri" w:cs="Calibri"/>
                <w:iCs/>
              </w:rPr>
              <w:t>…</w:t>
            </w:r>
          </w:p>
        </w:tc>
      </w:tr>
      <w:tr w:rsidR="00597CE3" w:rsidRPr="00832270" w14:paraId="086C188A" w14:textId="77777777" w:rsidTr="00AF6FAE">
        <w:trPr>
          <w:trHeight w:val="284"/>
        </w:trPr>
        <w:tc>
          <w:tcPr>
            <w:tcW w:w="3867" w:type="dxa"/>
            <w:shd w:val="clear" w:color="auto" w:fill="D9D9D9"/>
          </w:tcPr>
          <w:p w14:paraId="1F906DD0" w14:textId="77777777" w:rsidR="00597CE3" w:rsidRPr="00832270" w:rsidRDefault="00597CE3" w:rsidP="00AF6FAE">
            <w:pPr>
              <w:rPr>
                <w:rFonts w:ascii="Calibri" w:hAnsi="Calibri" w:cs="Calibri"/>
                <w:sz w:val="20"/>
                <w:lang w:val="en-US"/>
              </w:rPr>
            </w:pPr>
            <w:r>
              <w:rPr>
                <w:rFonts w:ascii="Calibri" w:hAnsi="Calibri" w:cs="Calibri"/>
                <w:sz w:val="20"/>
                <w:lang w:val="en-US"/>
              </w:rPr>
              <w:t>Size of the MU</w:t>
            </w:r>
          </w:p>
        </w:tc>
        <w:tc>
          <w:tcPr>
            <w:tcW w:w="5313" w:type="dxa"/>
          </w:tcPr>
          <w:p w14:paraId="02D190D8" w14:textId="77777777" w:rsidR="00597CE3" w:rsidRPr="00365C15" w:rsidRDefault="00597CE3" w:rsidP="00AF6FAE">
            <w:pPr>
              <w:rPr>
                <w:rFonts w:ascii="Calibri" w:hAnsi="Calibri" w:cs="Calibri"/>
                <w:sz w:val="20"/>
                <w:lang w:val="en-US"/>
              </w:rPr>
            </w:pPr>
            <w:r w:rsidRPr="00365C15">
              <w:rPr>
                <w:rStyle w:val="FormatvorlageArial10ptGrnGrau"/>
                <w:rFonts w:ascii="Calibri" w:hAnsi="Calibri" w:cs="Calibri"/>
                <w:iCs/>
              </w:rPr>
              <w:t xml:space="preserve">… </w:t>
            </w:r>
            <w:r w:rsidRPr="00365C15">
              <w:rPr>
                <w:rStyle w:val="FormatvorlageArial10ptGrnGrau"/>
                <w:rFonts w:ascii="Calibri" w:hAnsi="Calibri" w:cs="Calibri"/>
                <w:iCs/>
                <w:color w:val="auto"/>
              </w:rPr>
              <w:t>ha</w:t>
            </w:r>
          </w:p>
        </w:tc>
        <w:tc>
          <w:tcPr>
            <w:tcW w:w="5000" w:type="dxa"/>
            <w:vMerge w:val="restart"/>
          </w:tcPr>
          <w:p w14:paraId="3CAE5E80" w14:textId="77777777" w:rsidR="00597CE3" w:rsidRPr="00365C15" w:rsidRDefault="00597CE3" w:rsidP="00AF6FAE">
            <w:pPr>
              <w:rPr>
                <w:rFonts w:ascii="Calibri" w:hAnsi="Calibri" w:cs="Calibri"/>
                <w:sz w:val="20"/>
                <w:lang w:val="en-US" w:eastAsia="es-PE"/>
              </w:rPr>
            </w:pPr>
            <w:r w:rsidRPr="00365C15">
              <w:rPr>
                <w:rFonts w:ascii="Calibri" w:hAnsi="Calibri" w:cs="Calibri"/>
                <w:b/>
                <w:sz w:val="20"/>
                <w:lang w:val="en-US"/>
              </w:rPr>
              <w:t>Responsible for the inventory</w:t>
            </w:r>
            <w:r w:rsidRPr="00365C15">
              <w:rPr>
                <w:rFonts w:ascii="Calibri" w:hAnsi="Calibri" w:cs="Calibri"/>
                <w:sz w:val="20"/>
                <w:lang w:val="en-US"/>
              </w:rPr>
              <w:br/>
            </w:r>
            <w:r w:rsidRPr="00365C15">
              <w:rPr>
                <w:rFonts w:ascii="Calibri" w:hAnsi="Calibri" w:cs="Calibri"/>
                <w:color w:val="008000"/>
                <w:sz w:val="20"/>
                <w:lang w:val="en-US" w:eastAsia="es-PE"/>
              </w:rPr>
              <w:t xml:space="preserve">…  </w:t>
            </w:r>
            <w:r w:rsidRPr="00365C15">
              <w:rPr>
                <w:rFonts w:ascii="Calibri" w:hAnsi="Calibri" w:cs="Calibri"/>
                <w:color w:val="FF0000"/>
                <w:sz w:val="20"/>
                <w:lang w:val="en-US"/>
              </w:rPr>
              <w:t>Name and contact details; email and phone</w:t>
            </w:r>
          </w:p>
        </w:tc>
      </w:tr>
      <w:tr w:rsidR="00597CE3" w:rsidRPr="00832270" w14:paraId="115A829A" w14:textId="77777777" w:rsidTr="00AF6FAE">
        <w:trPr>
          <w:trHeight w:val="284"/>
        </w:trPr>
        <w:tc>
          <w:tcPr>
            <w:tcW w:w="3867" w:type="dxa"/>
            <w:shd w:val="clear" w:color="auto" w:fill="D9D9D9"/>
          </w:tcPr>
          <w:p w14:paraId="35F62DEA" w14:textId="77777777" w:rsidR="00597CE3" w:rsidRPr="00832270" w:rsidRDefault="00597CE3" w:rsidP="00AF6FAE">
            <w:pPr>
              <w:rPr>
                <w:rFonts w:ascii="Calibri" w:hAnsi="Calibri" w:cs="Calibri"/>
                <w:sz w:val="20"/>
                <w:lang w:val="en-US"/>
              </w:rPr>
            </w:pPr>
            <w:r w:rsidRPr="00832270">
              <w:rPr>
                <w:rFonts w:ascii="Calibri" w:hAnsi="Calibri" w:cs="Calibri"/>
                <w:sz w:val="20"/>
                <w:lang w:val="en-US"/>
              </w:rPr>
              <w:t>Date of inventory</w:t>
            </w:r>
          </w:p>
        </w:tc>
        <w:tc>
          <w:tcPr>
            <w:tcW w:w="5313" w:type="dxa"/>
          </w:tcPr>
          <w:p w14:paraId="404C444C" w14:textId="77777777" w:rsidR="00597CE3" w:rsidRPr="00365C15" w:rsidRDefault="00597CE3" w:rsidP="00AF6FAE">
            <w:pPr>
              <w:rPr>
                <w:rFonts w:ascii="Calibri" w:hAnsi="Calibri" w:cs="Calibri"/>
                <w:sz w:val="20"/>
                <w:lang w:val="en-US"/>
              </w:rPr>
            </w:pPr>
            <w:r w:rsidRPr="00365C15">
              <w:rPr>
                <w:rFonts w:ascii="Calibri" w:hAnsi="Calibri" w:cs="Calibri"/>
                <w:color w:val="008000"/>
                <w:sz w:val="20"/>
                <w:lang w:val="en-US" w:eastAsia="es-PE"/>
              </w:rPr>
              <w:t xml:space="preserve">… </w:t>
            </w:r>
            <w:r w:rsidRPr="00365C15">
              <w:rPr>
                <w:rFonts w:ascii="Calibri" w:hAnsi="Calibri" w:cs="Calibri"/>
                <w:color w:val="808080"/>
                <w:sz w:val="20"/>
                <w:lang w:val="en-US"/>
              </w:rPr>
              <w:t xml:space="preserve"> </w:t>
            </w:r>
            <w:r w:rsidRPr="00365C15">
              <w:rPr>
                <w:rFonts w:ascii="Calibri" w:hAnsi="Calibri" w:cs="Calibri"/>
                <w:color w:val="FF0000"/>
                <w:sz w:val="20"/>
                <w:lang w:val="en-US"/>
              </w:rPr>
              <w:t>month and year</w:t>
            </w:r>
          </w:p>
        </w:tc>
        <w:tc>
          <w:tcPr>
            <w:tcW w:w="5000" w:type="dxa"/>
            <w:vMerge/>
          </w:tcPr>
          <w:p w14:paraId="48E4ECBA" w14:textId="77777777" w:rsidR="00597CE3" w:rsidRPr="00365C15" w:rsidRDefault="00597CE3" w:rsidP="00AF6FAE">
            <w:pPr>
              <w:rPr>
                <w:rFonts w:ascii="Calibri" w:hAnsi="Calibri" w:cs="Calibri"/>
                <w:sz w:val="20"/>
                <w:lang w:val="en-US" w:eastAsia="es-PE"/>
              </w:rPr>
            </w:pPr>
          </w:p>
        </w:tc>
      </w:tr>
      <w:tr w:rsidR="00597CE3" w:rsidRPr="00832270" w14:paraId="789F795C" w14:textId="77777777" w:rsidTr="00AF6FAE">
        <w:trPr>
          <w:trHeight w:val="284"/>
        </w:trPr>
        <w:tc>
          <w:tcPr>
            <w:tcW w:w="3867" w:type="dxa"/>
            <w:shd w:val="clear" w:color="auto" w:fill="D9D9D9"/>
          </w:tcPr>
          <w:p w14:paraId="5850F80E" w14:textId="77777777" w:rsidR="00597CE3" w:rsidRPr="00832270" w:rsidRDefault="00597CE3" w:rsidP="00AF6FAE">
            <w:pPr>
              <w:rPr>
                <w:rFonts w:ascii="Calibri" w:hAnsi="Calibri" w:cs="Calibri"/>
                <w:sz w:val="20"/>
                <w:lang w:val="en-US"/>
              </w:rPr>
            </w:pPr>
            <w:r w:rsidRPr="00832270">
              <w:rPr>
                <w:rFonts w:ascii="Calibri" w:hAnsi="Calibri" w:cs="Calibri"/>
                <w:sz w:val="20"/>
                <w:lang w:val="en-US" w:eastAsia="es-PE"/>
              </w:rPr>
              <w:t>Shape of sample plots</w:t>
            </w:r>
          </w:p>
        </w:tc>
        <w:tc>
          <w:tcPr>
            <w:tcW w:w="5313" w:type="dxa"/>
          </w:tcPr>
          <w:p w14:paraId="35490E13" w14:textId="068306AF" w:rsidR="00597CE3" w:rsidRPr="00365C15" w:rsidRDefault="007B260E" w:rsidP="00AF6FAE">
            <w:pPr>
              <w:rPr>
                <w:rFonts w:ascii="Calibri" w:hAnsi="Calibri" w:cs="Calibri"/>
                <w:sz w:val="20"/>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7CE3" w:rsidRPr="00365C15">
              <w:rPr>
                <w:rFonts w:ascii="Calibri" w:hAnsi="Calibri"/>
                <w:sz w:val="20"/>
                <w:lang w:val="en-AU"/>
              </w:rPr>
              <w:t xml:space="preserve">Circular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7CE3" w:rsidRPr="00365C15">
              <w:rPr>
                <w:rFonts w:ascii="Calibri" w:hAnsi="Calibri"/>
                <w:sz w:val="20"/>
                <w:lang w:val="en-AU"/>
              </w:rPr>
              <w:t>Rectangular</w:t>
            </w:r>
            <w:r w:rsidR="00597CE3" w:rsidRPr="00365C15">
              <w:rPr>
                <w:rStyle w:val="FormatvorlageArial10ptGrnGrau"/>
                <w:rFonts w:ascii="Calibri" w:hAnsi="Calibri" w:cs="Calibri"/>
                <w:iCs/>
                <w:color w:val="auto"/>
              </w:rPr>
              <w:t xml:space="preserve">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7CE3" w:rsidRPr="00365C15">
              <w:rPr>
                <w:rFonts w:ascii="Calibri" w:hAnsi="Calibri"/>
                <w:sz w:val="20"/>
                <w:lang w:val="en-AU"/>
              </w:rPr>
              <w:t xml:space="preserve">Other, </w:t>
            </w:r>
            <w:r w:rsidR="00597CE3" w:rsidRPr="00365C15">
              <w:rPr>
                <w:rFonts w:ascii="Calibri" w:hAnsi="Calibri" w:cs="Calibri"/>
                <w:color w:val="008000"/>
                <w:sz w:val="20"/>
                <w:lang w:val="en-US"/>
              </w:rPr>
              <w:t>…</w:t>
            </w:r>
          </w:p>
        </w:tc>
        <w:tc>
          <w:tcPr>
            <w:tcW w:w="5000" w:type="dxa"/>
            <w:vMerge/>
          </w:tcPr>
          <w:p w14:paraId="4EADB256" w14:textId="77777777" w:rsidR="00597CE3" w:rsidRPr="00365C15" w:rsidRDefault="00597CE3" w:rsidP="00AF6FAE">
            <w:pPr>
              <w:rPr>
                <w:rFonts w:ascii="Calibri" w:hAnsi="Calibri" w:cs="Calibri"/>
                <w:sz w:val="20"/>
                <w:lang w:val="en-US" w:eastAsia="es-PE"/>
              </w:rPr>
            </w:pPr>
          </w:p>
        </w:tc>
      </w:tr>
      <w:tr w:rsidR="00597CE3" w:rsidRPr="00832270" w14:paraId="4FEB03A8" w14:textId="77777777" w:rsidTr="00AF6FAE">
        <w:trPr>
          <w:trHeight w:val="284"/>
        </w:trPr>
        <w:tc>
          <w:tcPr>
            <w:tcW w:w="3867" w:type="dxa"/>
            <w:shd w:val="clear" w:color="auto" w:fill="D9D9D9"/>
          </w:tcPr>
          <w:p w14:paraId="18FFC2BF" w14:textId="77777777" w:rsidR="00597CE3" w:rsidRPr="00832270" w:rsidRDefault="00597CE3" w:rsidP="00AF6FAE">
            <w:pPr>
              <w:rPr>
                <w:rFonts w:ascii="Calibri" w:hAnsi="Calibri" w:cs="Calibri"/>
                <w:sz w:val="20"/>
                <w:lang w:val="en-US"/>
              </w:rPr>
            </w:pPr>
            <w:r w:rsidRPr="00832270">
              <w:rPr>
                <w:rStyle w:val="FormatvorlageArial10ptGrnGrau"/>
                <w:rFonts w:ascii="Calibri" w:hAnsi="Calibri" w:cs="Calibri"/>
                <w:iCs/>
                <w:color w:val="auto"/>
              </w:rPr>
              <w:t xml:space="preserve">Size </w:t>
            </w:r>
            <w:r w:rsidRPr="00832270">
              <w:rPr>
                <w:rFonts w:ascii="Calibri" w:hAnsi="Calibri" w:cs="Calibri"/>
                <w:sz w:val="20"/>
                <w:lang w:val="en-US" w:eastAsia="es-PE"/>
              </w:rPr>
              <w:t>of sample plots</w:t>
            </w:r>
          </w:p>
        </w:tc>
        <w:tc>
          <w:tcPr>
            <w:tcW w:w="5313" w:type="dxa"/>
          </w:tcPr>
          <w:p w14:paraId="26DEEAD6" w14:textId="77777777" w:rsidR="00597CE3" w:rsidRPr="00365C15" w:rsidRDefault="00597CE3" w:rsidP="00AF6FAE">
            <w:pPr>
              <w:rPr>
                <w:rFonts w:ascii="Calibri" w:hAnsi="Calibri" w:cs="Calibri"/>
                <w:sz w:val="20"/>
                <w:lang w:val="en-US"/>
              </w:rPr>
            </w:pPr>
            <w:r w:rsidRPr="00365C15">
              <w:rPr>
                <w:rStyle w:val="FormatvorlageArial10ptGrnGrau"/>
                <w:rFonts w:ascii="Calibri" w:hAnsi="Calibri" w:cs="Calibri"/>
                <w:iCs/>
              </w:rPr>
              <w:t xml:space="preserve">… </w:t>
            </w:r>
            <w:r w:rsidRPr="00365C15">
              <w:rPr>
                <w:rStyle w:val="FormatvorlageArial10ptGrnGrau"/>
                <w:rFonts w:ascii="Calibri" w:hAnsi="Calibri" w:cs="Calibri"/>
                <w:iCs/>
                <w:color w:val="auto"/>
              </w:rPr>
              <w:t>m</w:t>
            </w:r>
            <w:r w:rsidRPr="00365C15">
              <w:rPr>
                <w:rStyle w:val="FormatvorlageArial10ptGrnGrau"/>
                <w:rFonts w:ascii="Calibri" w:hAnsi="Calibri" w:cs="Calibri"/>
                <w:iCs/>
                <w:color w:val="auto"/>
                <w:vertAlign w:val="superscript"/>
              </w:rPr>
              <w:t>2</w:t>
            </w:r>
          </w:p>
        </w:tc>
        <w:tc>
          <w:tcPr>
            <w:tcW w:w="5000" w:type="dxa"/>
            <w:vMerge/>
          </w:tcPr>
          <w:p w14:paraId="50E3D83A" w14:textId="77777777" w:rsidR="00597CE3" w:rsidRPr="00365C15" w:rsidRDefault="00597CE3" w:rsidP="00AF6FAE">
            <w:pPr>
              <w:rPr>
                <w:rFonts w:ascii="Calibri" w:hAnsi="Calibri" w:cs="Calibri"/>
                <w:sz w:val="20"/>
                <w:lang w:val="en-US" w:eastAsia="es-PE"/>
              </w:rPr>
            </w:pPr>
          </w:p>
        </w:tc>
      </w:tr>
      <w:tr w:rsidR="00597CE3" w:rsidRPr="00832270" w14:paraId="5945D79C" w14:textId="77777777" w:rsidTr="00AF6FAE">
        <w:trPr>
          <w:trHeight w:val="119"/>
        </w:trPr>
        <w:tc>
          <w:tcPr>
            <w:tcW w:w="3867" w:type="dxa"/>
            <w:shd w:val="clear" w:color="auto" w:fill="D9D9D9"/>
          </w:tcPr>
          <w:p w14:paraId="05F83507" w14:textId="17080642" w:rsidR="00597CE3" w:rsidRPr="00832270" w:rsidRDefault="00725D66" w:rsidP="00AF6FAE">
            <w:pPr>
              <w:rPr>
                <w:rFonts w:ascii="Calibri" w:hAnsi="Calibri" w:cs="Calibri"/>
                <w:sz w:val="20"/>
                <w:lang w:val="en-US"/>
              </w:rPr>
            </w:pPr>
            <w:r>
              <w:rPr>
                <w:rFonts w:ascii="Calibri" w:hAnsi="Calibri" w:cs="Calibri"/>
                <w:sz w:val="20"/>
              </w:rPr>
              <w:t>Number</w:t>
            </w:r>
            <w:r w:rsidR="00597CE3" w:rsidRPr="00832270">
              <w:rPr>
                <w:rFonts w:ascii="Calibri" w:hAnsi="Calibri" w:cs="Calibri"/>
                <w:sz w:val="20"/>
              </w:rPr>
              <w:t xml:space="preserve"> of sample plots</w:t>
            </w:r>
          </w:p>
        </w:tc>
        <w:tc>
          <w:tcPr>
            <w:tcW w:w="5313" w:type="dxa"/>
          </w:tcPr>
          <w:p w14:paraId="1E16FDB9" w14:textId="77777777" w:rsidR="00597CE3" w:rsidRPr="00365C15" w:rsidRDefault="00597CE3" w:rsidP="00AF6FAE">
            <w:pPr>
              <w:rPr>
                <w:rFonts w:ascii="Calibri" w:hAnsi="Calibri" w:cs="Calibri"/>
                <w:sz w:val="20"/>
                <w:lang w:val="en-US"/>
              </w:rPr>
            </w:pPr>
            <w:r w:rsidRPr="00365C15">
              <w:rPr>
                <w:rFonts w:ascii="Calibri" w:hAnsi="Calibri" w:cs="Calibri"/>
                <w:color w:val="008000"/>
                <w:sz w:val="20"/>
                <w:lang w:val="en-US"/>
              </w:rPr>
              <w:t>…</w:t>
            </w:r>
          </w:p>
        </w:tc>
        <w:tc>
          <w:tcPr>
            <w:tcW w:w="5000" w:type="dxa"/>
            <w:vMerge/>
          </w:tcPr>
          <w:p w14:paraId="7310742D" w14:textId="77777777" w:rsidR="00597CE3" w:rsidRPr="00365C15" w:rsidRDefault="00597CE3" w:rsidP="00AF6FAE">
            <w:pPr>
              <w:rPr>
                <w:rFonts w:ascii="Calibri" w:hAnsi="Calibri" w:cs="Calibri"/>
                <w:sz w:val="20"/>
                <w:lang w:val="en-US" w:eastAsia="es-PE"/>
              </w:rPr>
            </w:pPr>
          </w:p>
        </w:tc>
      </w:tr>
      <w:tr w:rsidR="00597CE3" w:rsidRPr="00832270" w14:paraId="2C3A7B24" w14:textId="77777777" w:rsidTr="00AF6FAE">
        <w:trPr>
          <w:trHeight w:val="119"/>
        </w:trPr>
        <w:tc>
          <w:tcPr>
            <w:tcW w:w="3867" w:type="dxa"/>
            <w:shd w:val="clear" w:color="auto" w:fill="D9D9D9"/>
          </w:tcPr>
          <w:p w14:paraId="676D5FD9" w14:textId="77777777" w:rsidR="00597CE3" w:rsidRPr="00832270" w:rsidRDefault="00597CE3" w:rsidP="00AF6FAE">
            <w:pPr>
              <w:rPr>
                <w:rFonts w:ascii="Calibri" w:hAnsi="Calibri" w:cs="Calibri"/>
                <w:sz w:val="20"/>
                <w:lang w:val="en-US"/>
              </w:rPr>
            </w:pPr>
            <w:r>
              <w:rPr>
                <w:rFonts w:ascii="Calibri" w:hAnsi="Calibri" w:cs="Calibri"/>
                <w:sz w:val="20"/>
              </w:rPr>
              <w:t>Precision level</w:t>
            </w:r>
          </w:p>
        </w:tc>
        <w:tc>
          <w:tcPr>
            <w:tcW w:w="5313" w:type="dxa"/>
          </w:tcPr>
          <w:p w14:paraId="6A03026A" w14:textId="77777777" w:rsidR="00597CE3" w:rsidRPr="00365C15" w:rsidRDefault="00597CE3" w:rsidP="00AF6FAE">
            <w:pPr>
              <w:rPr>
                <w:rFonts w:ascii="Calibri" w:hAnsi="Calibri" w:cs="Calibri"/>
                <w:sz w:val="20"/>
                <w:lang w:val="en-US"/>
              </w:rPr>
            </w:pPr>
            <w:r w:rsidRPr="00365C15">
              <w:rPr>
                <w:rFonts w:ascii="Calibri" w:hAnsi="Calibri" w:cs="Calibri"/>
                <w:color w:val="008000"/>
                <w:sz w:val="20"/>
                <w:lang w:val="en-US"/>
              </w:rPr>
              <w:t xml:space="preserve">… </w:t>
            </w:r>
            <w:r w:rsidRPr="00365C15">
              <w:rPr>
                <w:rStyle w:val="FormatvorlageArial10ptGrnGrau"/>
                <w:rFonts w:ascii="Calibri" w:hAnsi="Calibri" w:cs="Calibri"/>
                <w:iCs/>
                <w:color w:val="auto"/>
              </w:rPr>
              <w:t>%</w:t>
            </w:r>
          </w:p>
        </w:tc>
        <w:tc>
          <w:tcPr>
            <w:tcW w:w="5000" w:type="dxa"/>
            <w:vMerge/>
          </w:tcPr>
          <w:p w14:paraId="10807CA5" w14:textId="77777777" w:rsidR="00597CE3" w:rsidRPr="00365C15" w:rsidRDefault="00597CE3" w:rsidP="00AF6FAE">
            <w:pPr>
              <w:rPr>
                <w:rFonts w:ascii="Calibri" w:hAnsi="Calibri" w:cs="Calibri"/>
                <w:sz w:val="20"/>
                <w:lang w:val="en-US" w:eastAsia="es-PE"/>
              </w:rPr>
            </w:pPr>
          </w:p>
        </w:tc>
      </w:tr>
      <w:tr w:rsidR="00597CE3" w:rsidRPr="00832270" w14:paraId="463ED58A" w14:textId="77777777" w:rsidTr="00AF6FAE">
        <w:trPr>
          <w:trHeight w:val="284"/>
        </w:trPr>
        <w:tc>
          <w:tcPr>
            <w:tcW w:w="3867" w:type="dxa"/>
            <w:shd w:val="clear" w:color="auto" w:fill="D9D9D9"/>
          </w:tcPr>
          <w:p w14:paraId="5A92EC91" w14:textId="77777777" w:rsidR="00597CE3" w:rsidRPr="00832270" w:rsidRDefault="00597CE3" w:rsidP="00AF6FAE">
            <w:pPr>
              <w:rPr>
                <w:rFonts w:ascii="Calibri" w:hAnsi="Calibri" w:cs="Calibri"/>
                <w:sz w:val="20"/>
                <w:lang w:val="en-US"/>
              </w:rPr>
            </w:pPr>
            <w:r w:rsidRPr="00832270">
              <w:rPr>
                <w:rStyle w:val="FormatvorlageArial10ptGrnGrau"/>
                <w:rFonts w:ascii="Calibri" w:hAnsi="Calibri" w:cs="Calibri"/>
                <w:iCs/>
                <w:color w:val="auto"/>
              </w:rPr>
              <w:t>Sample plots with slopes &gt;10%</w:t>
            </w:r>
          </w:p>
        </w:tc>
        <w:tc>
          <w:tcPr>
            <w:tcW w:w="5313" w:type="dxa"/>
          </w:tcPr>
          <w:p w14:paraId="518A645F" w14:textId="6054B792" w:rsidR="00597CE3" w:rsidRPr="00365C15" w:rsidRDefault="007B260E" w:rsidP="00AF6FAE">
            <w:pPr>
              <w:rPr>
                <w:rFonts w:ascii="Calibri" w:hAnsi="Calibri" w:cs="Calibri"/>
                <w:sz w:val="20"/>
                <w:lang w:val="en-US"/>
              </w:rPr>
            </w:pP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7CE3" w:rsidRPr="00365C15">
              <w:rPr>
                <w:rFonts w:ascii="Calibri" w:hAnsi="Calibri"/>
                <w:sz w:val="20"/>
                <w:lang w:val="en-AU"/>
              </w:rPr>
              <w:t xml:space="preserve">Yes     </w:t>
            </w:r>
            <w:r w:rsidRPr="00BD59B7">
              <w:rPr>
                <w:rFonts w:ascii="Calibri" w:hAnsi="Calibri"/>
                <w:sz w:val="20"/>
                <w:lang w:val="en-AU"/>
              </w:rPr>
              <w:fldChar w:fldCharType="begin">
                <w:ffData>
                  <w:name w:val="Check1"/>
                  <w:enabled/>
                  <w:calcOnExit w:val="0"/>
                  <w:checkBox>
                    <w:sizeAuto/>
                    <w:default w:val="0"/>
                  </w:checkBox>
                </w:ffData>
              </w:fldChar>
            </w:r>
            <w:r w:rsidRPr="00BD59B7">
              <w:rPr>
                <w:rFonts w:ascii="Calibri" w:hAnsi="Calibri"/>
                <w:sz w:val="20"/>
                <w:lang w:val="en-AU"/>
              </w:rPr>
              <w:instrText xml:space="preserve"> FORMCHECKBOX </w:instrText>
            </w:r>
            <w:r w:rsidRPr="00BD59B7">
              <w:rPr>
                <w:rFonts w:ascii="Calibri" w:hAnsi="Calibri"/>
                <w:sz w:val="20"/>
                <w:lang w:val="en-AU"/>
              </w:rPr>
            </w:r>
            <w:r w:rsidRPr="00BD59B7">
              <w:rPr>
                <w:rFonts w:ascii="Calibri" w:hAnsi="Calibri"/>
                <w:sz w:val="20"/>
                <w:lang w:val="en-AU"/>
              </w:rPr>
              <w:fldChar w:fldCharType="end"/>
            </w:r>
            <w:r w:rsidRPr="00BD59B7">
              <w:rPr>
                <w:rFonts w:ascii="Calibri" w:hAnsi="Calibri"/>
                <w:sz w:val="20"/>
                <w:lang w:val="en-AU"/>
              </w:rPr>
              <w:t xml:space="preserve"> </w: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NAME=\"Initial Certification\"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begin"/>
            </w:r>
            <w:r w:rsidRPr="00BD59B7">
              <w:rPr>
                <w:rFonts w:ascii="Calibri" w:hAnsi="Calibri"/>
                <w:sz w:val="20"/>
                <w:lang w:val="en-AU"/>
              </w:rPr>
              <w:instrText xml:space="preserve"> </w:instrText>
            </w:r>
            <w:r w:rsidRPr="00BD59B7">
              <w:rPr>
                <w:rFonts w:ascii="Calibri" w:hAnsi="Calibri"/>
                <w:sz w:val="20"/>
                <w:lang w:val="en-AU"/>
              </w:rPr>
              <w:fldChar w:fldCharType="begin"/>
            </w:r>
            <w:r w:rsidRPr="00BD59B7">
              <w:rPr>
                <w:rFonts w:ascii="Calibri" w:hAnsi="Calibri"/>
                <w:sz w:val="20"/>
                <w:lang w:val="en-AU"/>
              </w:rPr>
              <w:instrText xml:space="preserve"> PRIVATE "&lt;INPUT TYPE=\"CHECKBOX\" VALUE=\"...\"&gt;" </w:instrText>
            </w:r>
            <w:r w:rsidRPr="00BD59B7">
              <w:rPr>
                <w:rFonts w:ascii="Calibri" w:hAnsi="Calibri"/>
                <w:sz w:val="20"/>
                <w:lang w:val="en-AU"/>
              </w:rPr>
              <w:fldChar w:fldCharType="end"/>
            </w:r>
            <w:r w:rsidRPr="00BD59B7">
              <w:rPr>
                <w:rFonts w:ascii="Calibri" w:hAnsi="Calibri"/>
                <w:sz w:val="20"/>
                <w:lang w:val="en-AU"/>
              </w:rPr>
              <w:instrText xml:space="preserve">MACROBUTTON HTMLDirect </w:instrText>
            </w:r>
            <w:r w:rsidRPr="00BD59B7">
              <w:rPr>
                <w:rFonts w:ascii="Calibri" w:hAnsi="Calibri"/>
                <w:sz w:val="20"/>
                <w:lang w:val="en-AU"/>
              </w:rPr>
              <w:fldChar w:fldCharType="end"/>
            </w:r>
            <w:r w:rsidRPr="00BD59B7">
              <w:rPr>
                <w:rFonts w:ascii="Calibri" w:hAnsi="Calibri"/>
                <w:sz w:val="20"/>
                <w:lang w:val="en-AU"/>
              </w:rPr>
              <w:fldChar w:fldCharType="end"/>
            </w:r>
            <w:r w:rsidR="00597CE3" w:rsidRPr="00365C15">
              <w:rPr>
                <w:rFonts w:ascii="Calibri" w:hAnsi="Calibri"/>
                <w:sz w:val="20"/>
                <w:lang w:val="en-AU"/>
              </w:rPr>
              <w:t>No</w:t>
            </w:r>
            <w:r w:rsidR="00597CE3" w:rsidRPr="00365C15">
              <w:rPr>
                <w:rStyle w:val="FormatvorlageArial10ptGrnGrau"/>
                <w:rFonts w:ascii="Calibri" w:hAnsi="Calibri" w:cs="Calibri"/>
                <w:iCs/>
                <w:color w:val="auto"/>
              </w:rPr>
              <w:t xml:space="preserve">     </w:t>
            </w:r>
          </w:p>
        </w:tc>
        <w:tc>
          <w:tcPr>
            <w:tcW w:w="5000" w:type="dxa"/>
            <w:vMerge/>
          </w:tcPr>
          <w:p w14:paraId="4539675B" w14:textId="77777777" w:rsidR="00597CE3" w:rsidRPr="00365C15" w:rsidRDefault="00597CE3" w:rsidP="00AF6FAE">
            <w:pPr>
              <w:rPr>
                <w:rFonts w:ascii="Calibri" w:hAnsi="Calibri" w:cs="Calibri"/>
                <w:sz w:val="20"/>
                <w:lang w:val="en-US" w:eastAsia="es-PE"/>
              </w:rPr>
            </w:pPr>
          </w:p>
        </w:tc>
      </w:tr>
      <w:tr w:rsidR="00597CE3" w:rsidRPr="00832270" w14:paraId="70CF0E11" w14:textId="77777777" w:rsidTr="00AF6FAE">
        <w:trPr>
          <w:trHeight w:val="284"/>
        </w:trPr>
        <w:tc>
          <w:tcPr>
            <w:tcW w:w="3867" w:type="dxa"/>
            <w:shd w:val="clear" w:color="auto" w:fill="D9D9D9"/>
          </w:tcPr>
          <w:p w14:paraId="7392F3E9" w14:textId="77777777" w:rsidR="00597CE3" w:rsidRPr="00832270" w:rsidRDefault="00597CE3" w:rsidP="00AF6FAE">
            <w:pPr>
              <w:rPr>
                <w:rFonts w:ascii="Calibri" w:hAnsi="Calibri" w:cs="Calibri"/>
                <w:sz w:val="20"/>
                <w:lang w:val="en-US"/>
              </w:rPr>
            </w:pPr>
            <w:r w:rsidRPr="00832270">
              <w:rPr>
                <w:rFonts w:ascii="Calibri" w:hAnsi="Calibri" w:cs="Calibri"/>
                <w:sz w:val="20"/>
                <w:lang w:val="en-US"/>
              </w:rPr>
              <w:t>Name of reference document</w:t>
            </w:r>
          </w:p>
        </w:tc>
        <w:tc>
          <w:tcPr>
            <w:tcW w:w="5313" w:type="dxa"/>
          </w:tcPr>
          <w:p w14:paraId="67A4173F" w14:textId="77777777" w:rsidR="00597CE3" w:rsidRPr="00365C15" w:rsidRDefault="00597CE3" w:rsidP="00AF6FAE">
            <w:pPr>
              <w:rPr>
                <w:rFonts w:ascii="Calibri" w:hAnsi="Calibri" w:cs="Calibri"/>
                <w:sz w:val="20"/>
                <w:lang w:val="en-US"/>
              </w:rPr>
            </w:pPr>
            <w:r w:rsidRPr="00365C15">
              <w:rPr>
                <w:rFonts w:ascii="Calibri" w:hAnsi="Calibri" w:cs="Calibri"/>
                <w:color w:val="008000"/>
                <w:sz w:val="20"/>
                <w:lang w:val="en-US" w:eastAsia="es-PE"/>
              </w:rPr>
              <w:t>…</w:t>
            </w:r>
            <w:r w:rsidRPr="00365C15">
              <w:rPr>
                <w:rFonts w:ascii="Calibri" w:hAnsi="Calibri" w:cs="Calibri"/>
                <w:sz w:val="20"/>
                <w:lang w:val="en-US" w:eastAsia="es-PE"/>
              </w:rPr>
              <w:t xml:space="preserve">  </w:t>
            </w:r>
            <w:r>
              <w:rPr>
                <w:rFonts w:ascii="Calibri" w:hAnsi="Calibri" w:cs="Calibri"/>
                <w:color w:val="FF0000"/>
                <w:sz w:val="20"/>
                <w:lang w:val="en-US"/>
              </w:rPr>
              <w:t>Spread sheet</w:t>
            </w:r>
            <w:r w:rsidRPr="00365C15">
              <w:rPr>
                <w:rFonts w:ascii="Calibri" w:hAnsi="Calibri" w:cs="Calibri"/>
                <w:color w:val="FF0000"/>
                <w:sz w:val="20"/>
                <w:lang w:val="en-US"/>
              </w:rPr>
              <w:t xml:space="preserve"> where the inventory is documented</w:t>
            </w:r>
          </w:p>
        </w:tc>
        <w:tc>
          <w:tcPr>
            <w:tcW w:w="5000" w:type="dxa"/>
            <w:vMerge/>
          </w:tcPr>
          <w:p w14:paraId="1D1CB16B" w14:textId="77777777" w:rsidR="00597CE3" w:rsidRPr="00365C15" w:rsidRDefault="00597CE3" w:rsidP="00AF6FAE">
            <w:pPr>
              <w:rPr>
                <w:rFonts w:ascii="Calibri" w:hAnsi="Calibri" w:cs="Calibri"/>
                <w:sz w:val="20"/>
                <w:lang w:val="en-US" w:eastAsia="es-PE"/>
              </w:rPr>
            </w:pPr>
          </w:p>
        </w:tc>
      </w:tr>
      <w:tr w:rsidR="00597CE3" w:rsidRPr="00832270" w14:paraId="79AB8EFB" w14:textId="77777777" w:rsidTr="00AF6FAE">
        <w:trPr>
          <w:trHeight w:val="284"/>
        </w:trPr>
        <w:tc>
          <w:tcPr>
            <w:tcW w:w="3867" w:type="dxa"/>
            <w:shd w:val="clear" w:color="auto" w:fill="9BBB59" w:themeFill="accent3"/>
          </w:tcPr>
          <w:p w14:paraId="525B84DB" w14:textId="77777777" w:rsidR="00597CE3" w:rsidRPr="003D4644" w:rsidRDefault="00597CE3" w:rsidP="00AF6FAE">
            <w:pPr>
              <w:rPr>
                <w:rStyle w:val="FormatvorlageArial10ptGrnGrau"/>
                <w:rFonts w:ascii="Calibri" w:hAnsi="Calibri" w:cs="Calibri"/>
                <w:color w:val="auto"/>
                <w:lang w:val="en-US"/>
              </w:rPr>
            </w:pPr>
            <w:r w:rsidRPr="003D4644">
              <w:rPr>
                <w:rFonts w:ascii="Calibri" w:hAnsi="Calibri" w:cs="Calibri"/>
                <w:b/>
                <w:sz w:val="20"/>
                <w:lang w:val="en-US" w:eastAsia="es-PE"/>
              </w:rPr>
              <w:t>Result of the inventory</w:t>
            </w:r>
            <w:r w:rsidRPr="003D4644">
              <w:rPr>
                <w:rFonts w:ascii="Calibri" w:hAnsi="Calibri" w:cs="Calibri"/>
                <w:sz w:val="20"/>
                <w:lang w:val="en-US" w:eastAsia="es-PE"/>
              </w:rPr>
              <w:tab/>
            </w:r>
            <w:r w:rsidRPr="003D4644">
              <w:rPr>
                <w:rFonts w:ascii="Calibri" w:hAnsi="Calibri" w:cs="Calibri"/>
                <w:sz w:val="20"/>
                <w:lang w:val="en-US" w:eastAsia="es-PE"/>
              </w:rPr>
              <w:tab/>
            </w:r>
          </w:p>
        </w:tc>
        <w:tc>
          <w:tcPr>
            <w:tcW w:w="10313" w:type="dxa"/>
            <w:gridSpan w:val="2"/>
            <w:shd w:val="clear" w:color="auto" w:fill="D6E3BC" w:themeFill="accent3" w:themeFillTint="66"/>
          </w:tcPr>
          <w:p w14:paraId="1C04A7F1" w14:textId="77777777" w:rsidR="00597CE3" w:rsidRPr="00365C15" w:rsidRDefault="00597CE3" w:rsidP="00AF6FAE">
            <w:pPr>
              <w:rPr>
                <w:rStyle w:val="FormatvorlageArial10ptGrnGrau"/>
                <w:rFonts w:ascii="Calibri" w:hAnsi="Calibri" w:cs="Calibri"/>
                <w:b/>
                <w:iCs/>
                <w:color w:val="auto"/>
              </w:rPr>
            </w:pPr>
            <w:r w:rsidRPr="00365C15">
              <w:rPr>
                <w:rStyle w:val="FormatvorlageArial10ptGrnGrau"/>
                <w:rFonts w:ascii="Calibri" w:hAnsi="Calibri" w:cs="Calibri"/>
                <w:b/>
                <w:iCs/>
              </w:rPr>
              <w:t>…</w:t>
            </w:r>
            <w:r w:rsidRPr="00365C15">
              <w:rPr>
                <w:rFonts w:ascii="Calibri" w:hAnsi="Calibri" w:cs="Calibri"/>
                <w:b/>
                <w:sz w:val="20"/>
                <w:lang w:val="en-US" w:eastAsia="es-PE"/>
              </w:rPr>
              <w:t xml:space="preserve"> m</w:t>
            </w:r>
            <w:r w:rsidRPr="00365C15">
              <w:rPr>
                <w:rFonts w:ascii="Calibri" w:hAnsi="Calibri" w:cs="Calibri"/>
                <w:b/>
                <w:sz w:val="20"/>
                <w:vertAlign w:val="superscript"/>
                <w:lang w:val="en-US" w:eastAsia="es-PE"/>
              </w:rPr>
              <w:t>3</w:t>
            </w:r>
            <w:r w:rsidRPr="00365C15">
              <w:rPr>
                <w:rFonts w:ascii="Calibri" w:hAnsi="Calibri" w:cs="Calibri"/>
                <w:b/>
                <w:sz w:val="20"/>
                <w:lang w:val="en-US" w:eastAsia="es-PE"/>
              </w:rPr>
              <w:t xml:space="preserve"> stem volume per ha</w:t>
            </w:r>
          </w:p>
        </w:tc>
      </w:tr>
      <w:tr w:rsidR="00597CE3" w:rsidRPr="00832270" w14:paraId="7F9F42E7" w14:textId="77777777" w:rsidTr="00AF6FAE">
        <w:trPr>
          <w:trHeight w:val="284"/>
        </w:trPr>
        <w:tc>
          <w:tcPr>
            <w:tcW w:w="3867" w:type="dxa"/>
            <w:shd w:val="clear" w:color="auto" w:fill="D9D9D9"/>
          </w:tcPr>
          <w:p w14:paraId="4599297F" w14:textId="77777777" w:rsidR="00597CE3" w:rsidRPr="00832270" w:rsidRDefault="00597CE3" w:rsidP="00AF6FAE">
            <w:pPr>
              <w:rPr>
                <w:rFonts w:ascii="Calibri" w:hAnsi="Calibri" w:cs="Calibri"/>
                <w:iCs/>
                <w:sz w:val="20"/>
              </w:rPr>
            </w:pPr>
            <w:r w:rsidRPr="003D3188">
              <w:rPr>
                <w:rStyle w:val="FormatvorlageArial10ptGrnGrau"/>
                <w:rFonts w:ascii="Calibri" w:hAnsi="Calibri" w:cs="Calibri"/>
                <w:iCs/>
                <w:color w:val="auto"/>
                <w:lang w:val="en-US"/>
              </w:rPr>
              <w:t xml:space="preserve">Inventory was executed in order to adapt </w:t>
            </w:r>
            <w:r>
              <w:rPr>
                <w:rStyle w:val="FormatvorlageArial10ptGrnGrau"/>
                <w:rFonts w:ascii="Calibri" w:hAnsi="Calibri" w:cs="Calibri"/>
                <w:iCs/>
                <w:color w:val="auto"/>
                <w:lang w:val="en-US"/>
              </w:rPr>
              <w:t xml:space="preserve">the </w:t>
            </w:r>
            <w:r w:rsidRPr="003D3188">
              <w:rPr>
                <w:rStyle w:val="FormatvorlageArial10ptGrnGrau"/>
                <w:rFonts w:ascii="Calibri" w:hAnsi="Calibri" w:cs="Calibri"/>
                <w:iCs/>
                <w:color w:val="auto"/>
                <w:lang w:val="en-US"/>
              </w:rPr>
              <w:t>growth-model</w:t>
            </w:r>
          </w:p>
        </w:tc>
        <w:tc>
          <w:tcPr>
            <w:tcW w:w="10313" w:type="dxa"/>
            <w:gridSpan w:val="2"/>
          </w:tcPr>
          <w:p w14:paraId="1FD9BFC9" w14:textId="77777777" w:rsidR="00597CE3" w:rsidRPr="00365C15" w:rsidRDefault="00597CE3" w:rsidP="00AF6FAE">
            <w:pPr>
              <w:rPr>
                <w:rFonts w:ascii="Calibri" w:hAnsi="Calibri" w:cs="Calibri"/>
                <w:iCs/>
                <w:sz w:val="20"/>
              </w:rPr>
            </w:pPr>
            <w:r w:rsidRPr="00365C15">
              <w:rPr>
                <w:rFonts w:ascii="Calibri" w:hAnsi="Calibri" w:cs="Calibri"/>
                <w:color w:val="008000"/>
                <w:sz w:val="20"/>
                <w:lang w:val="en-US"/>
              </w:rPr>
              <w:t xml:space="preserve">… </w:t>
            </w:r>
          </w:p>
        </w:tc>
      </w:tr>
      <w:tr w:rsidR="00597CE3" w:rsidRPr="00832270" w14:paraId="47F21552" w14:textId="77777777" w:rsidTr="00AF6FAE">
        <w:trPr>
          <w:trHeight w:val="284"/>
        </w:trPr>
        <w:tc>
          <w:tcPr>
            <w:tcW w:w="3867" w:type="dxa"/>
            <w:shd w:val="clear" w:color="auto" w:fill="D9D9D9"/>
          </w:tcPr>
          <w:p w14:paraId="1BD6A3A9" w14:textId="77777777" w:rsidR="00597CE3" w:rsidRPr="00832270" w:rsidRDefault="00597CE3" w:rsidP="00AF6FAE">
            <w:pPr>
              <w:rPr>
                <w:rFonts w:ascii="Calibri" w:hAnsi="Calibri" w:cs="Calibri"/>
                <w:sz w:val="20"/>
              </w:rPr>
            </w:pPr>
            <w:r>
              <w:rPr>
                <w:rFonts w:ascii="Calibri" w:hAnsi="Calibri" w:cs="Calibri"/>
                <w:sz w:val="20"/>
              </w:rPr>
              <w:t>How does the inventory adapt / confirm the growth-model</w:t>
            </w:r>
          </w:p>
        </w:tc>
        <w:tc>
          <w:tcPr>
            <w:tcW w:w="10313" w:type="dxa"/>
            <w:gridSpan w:val="2"/>
          </w:tcPr>
          <w:p w14:paraId="14515B18" w14:textId="12457C0E" w:rsidR="00597CE3" w:rsidRPr="00365C15" w:rsidRDefault="00597CE3" w:rsidP="00AF6FAE">
            <w:pPr>
              <w:rPr>
                <w:rFonts w:ascii="Calibri" w:hAnsi="Calibri" w:cs="Calibri"/>
                <w:sz w:val="20"/>
                <w:lang w:val="en-US"/>
              </w:rPr>
            </w:pPr>
            <w:r w:rsidRPr="00365C15">
              <w:rPr>
                <w:rFonts w:ascii="Calibri" w:hAnsi="Calibri" w:cs="Calibri"/>
                <w:sz w:val="20"/>
                <w:lang w:val="en-US"/>
              </w:rPr>
              <w:t xml:space="preserve">This inventory leads to a </w:t>
            </w:r>
            <w:r w:rsidR="007B260E">
              <w:rPr>
                <w:rFonts w:ascii="Calibri" w:hAnsi="Calibri" w:cs="Calibri"/>
                <w:sz w:val="20"/>
                <w:lang w:val="en-US"/>
              </w:rPr>
              <w:t xml:space="preserve">   </w:t>
            </w:r>
            <w:r w:rsidR="007B260E" w:rsidRPr="00BD59B7">
              <w:rPr>
                <w:rFonts w:ascii="Calibri" w:hAnsi="Calibri"/>
                <w:sz w:val="20"/>
                <w:lang w:val="en-AU"/>
              </w:rPr>
              <w:fldChar w:fldCharType="begin">
                <w:ffData>
                  <w:name w:val="Check1"/>
                  <w:enabled/>
                  <w:calcOnExit w:val="0"/>
                  <w:checkBox>
                    <w:sizeAuto/>
                    <w:default w:val="0"/>
                  </w:checkBox>
                </w:ffData>
              </w:fldChar>
            </w:r>
            <w:r w:rsidR="007B260E" w:rsidRPr="00BD59B7">
              <w:rPr>
                <w:rFonts w:ascii="Calibri" w:hAnsi="Calibri"/>
                <w:sz w:val="20"/>
                <w:lang w:val="en-AU"/>
              </w:rPr>
              <w:instrText xml:space="preserve"> FORMCHECKBOX </w:instrText>
            </w:r>
            <w:r w:rsidR="007B260E" w:rsidRPr="00BD59B7">
              <w:rPr>
                <w:rFonts w:ascii="Calibri" w:hAnsi="Calibri"/>
                <w:sz w:val="20"/>
                <w:lang w:val="en-AU"/>
              </w:rPr>
            </w:r>
            <w:r w:rsidR="007B260E" w:rsidRPr="00BD59B7">
              <w:rPr>
                <w:rFonts w:ascii="Calibri" w:hAnsi="Calibri"/>
                <w:sz w:val="20"/>
                <w:lang w:val="en-AU"/>
              </w:rPr>
              <w:fldChar w:fldCharType="end"/>
            </w:r>
            <w:r w:rsidR="007B260E" w:rsidRPr="00BD59B7">
              <w:rPr>
                <w:rFonts w:ascii="Calibri" w:hAnsi="Calibri"/>
                <w:sz w:val="20"/>
                <w:lang w:val="en-AU"/>
              </w:rPr>
              <w:t xml:space="preserve"> </w: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NAME=\"Initial Certification\"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end"/>
            </w:r>
            <w:r w:rsidR="007B260E" w:rsidRPr="00BD59B7">
              <w:rPr>
                <w:rFonts w:ascii="Calibri" w:hAnsi="Calibri"/>
                <w:sz w:val="20"/>
                <w:lang w:val="en-AU"/>
              </w:rPr>
              <w:fldChar w:fldCharType="end"/>
            </w:r>
            <w:r w:rsidRPr="00365C15">
              <w:rPr>
                <w:rFonts w:ascii="Calibri" w:hAnsi="Calibri"/>
                <w:sz w:val="20"/>
                <w:lang w:val="en-AU"/>
              </w:rPr>
              <w:t xml:space="preserve">confirmation  </w:t>
            </w:r>
            <w:r w:rsidR="007B260E" w:rsidRPr="00BD59B7">
              <w:rPr>
                <w:rFonts w:ascii="Calibri" w:hAnsi="Calibri"/>
                <w:sz w:val="20"/>
                <w:lang w:val="en-AU"/>
              </w:rPr>
              <w:fldChar w:fldCharType="begin">
                <w:ffData>
                  <w:name w:val="Check1"/>
                  <w:enabled/>
                  <w:calcOnExit w:val="0"/>
                  <w:checkBox>
                    <w:sizeAuto/>
                    <w:default w:val="0"/>
                  </w:checkBox>
                </w:ffData>
              </w:fldChar>
            </w:r>
            <w:r w:rsidR="007B260E" w:rsidRPr="00BD59B7">
              <w:rPr>
                <w:rFonts w:ascii="Calibri" w:hAnsi="Calibri"/>
                <w:sz w:val="20"/>
                <w:lang w:val="en-AU"/>
              </w:rPr>
              <w:instrText xml:space="preserve"> FORMCHECKBOX </w:instrText>
            </w:r>
            <w:r w:rsidR="007B260E" w:rsidRPr="00BD59B7">
              <w:rPr>
                <w:rFonts w:ascii="Calibri" w:hAnsi="Calibri"/>
                <w:sz w:val="20"/>
                <w:lang w:val="en-AU"/>
              </w:rPr>
            </w:r>
            <w:r w:rsidR="007B260E" w:rsidRPr="00BD59B7">
              <w:rPr>
                <w:rFonts w:ascii="Calibri" w:hAnsi="Calibri"/>
                <w:sz w:val="20"/>
                <w:lang w:val="en-AU"/>
              </w:rPr>
              <w:fldChar w:fldCharType="end"/>
            </w:r>
            <w:r w:rsidR="007B260E" w:rsidRPr="00BD59B7">
              <w:rPr>
                <w:rFonts w:ascii="Calibri" w:hAnsi="Calibri"/>
                <w:sz w:val="20"/>
                <w:lang w:val="en-AU"/>
              </w:rPr>
              <w:t xml:space="preserve"> </w: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NAME=\"Initial Certification\"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w:instrText>
            </w:r>
            <w:r w:rsidR="007B260E" w:rsidRPr="00BD59B7">
              <w:rPr>
                <w:rFonts w:ascii="Calibri" w:hAnsi="Calibri"/>
                <w:sz w:val="20"/>
                <w:lang w:val="en-AU"/>
              </w:rPr>
              <w:fldChar w:fldCharType="begin"/>
            </w:r>
            <w:r w:rsidR="007B260E" w:rsidRPr="00BD59B7">
              <w:rPr>
                <w:rFonts w:ascii="Calibri" w:hAnsi="Calibri"/>
                <w:sz w:val="20"/>
                <w:lang w:val="en-AU"/>
              </w:rPr>
              <w:instrText xml:space="preserve"> PRIVATE "&lt;INPUT TYPE=\"CHECKBOX\" VALUE=\"...\"&gt;" </w:instrText>
            </w:r>
            <w:r w:rsidR="007B260E" w:rsidRPr="00BD59B7">
              <w:rPr>
                <w:rFonts w:ascii="Calibri" w:hAnsi="Calibri"/>
                <w:sz w:val="20"/>
                <w:lang w:val="en-AU"/>
              </w:rPr>
              <w:fldChar w:fldCharType="end"/>
            </w:r>
            <w:r w:rsidR="007B260E" w:rsidRPr="00BD59B7">
              <w:rPr>
                <w:rFonts w:ascii="Calibri" w:hAnsi="Calibri"/>
                <w:sz w:val="20"/>
                <w:lang w:val="en-AU"/>
              </w:rPr>
              <w:instrText xml:space="preserve">MACROBUTTON HTMLDirect </w:instrText>
            </w:r>
            <w:r w:rsidR="007B260E" w:rsidRPr="00BD59B7">
              <w:rPr>
                <w:rFonts w:ascii="Calibri" w:hAnsi="Calibri"/>
                <w:sz w:val="20"/>
                <w:lang w:val="en-AU"/>
              </w:rPr>
              <w:fldChar w:fldCharType="end"/>
            </w:r>
            <w:r w:rsidR="007B260E" w:rsidRPr="00BD59B7">
              <w:rPr>
                <w:rFonts w:ascii="Calibri" w:hAnsi="Calibri"/>
                <w:sz w:val="20"/>
                <w:lang w:val="en-AU"/>
              </w:rPr>
              <w:fldChar w:fldCharType="end"/>
            </w:r>
            <w:r w:rsidRPr="00365C15">
              <w:rPr>
                <w:rFonts w:ascii="Calibri" w:hAnsi="Calibri"/>
                <w:sz w:val="20"/>
                <w:lang w:val="en-AU"/>
              </w:rPr>
              <w:t>adaptation</w:t>
            </w:r>
            <w:r w:rsidRPr="00365C15">
              <w:rPr>
                <w:rStyle w:val="FormatvorlageArial10ptGrnGrau"/>
                <w:rFonts w:ascii="Calibri" w:hAnsi="Calibri" w:cs="Calibri"/>
                <w:iCs/>
                <w:color w:val="auto"/>
              </w:rPr>
              <w:t xml:space="preserve">  </w:t>
            </w:r>
            <w:r w:rsidR="007B260E">
              <w:rPr>
                <w:rStyle w:val="FormatvorlageArial10ptGrnGrau"/>
                <w:rFonts w:ascii="Calibri" w:hAnsi="Calibri" w:cs="Calibri"/>
                <w:iCs/>
                <w:color w:val="auto"/>
              </w:rPr>
              <w:t xml:space="preserve"> </w:t>
            </w:r>
            <w:r w:rsidRPr="00365C15">
              <w:rPr>
                <w:rFonts w:ascii="Calibri" w:hAnsi="Calibri" w:cs="Calibri"/>
                <w:sz w:val="20"/>
                <w:lang w:val="en-US"/>
              </w:rPr>
              <w:t>of the existing growth-model.</w:t>
            </w:r>
            <w:r w:rsidRPr="00365C15">
              <w:rPr>
                <w:rFonts w:ascii="Calibri" w:hAnsi="Calibri" w:cs="Calibri"/>
                <w:sz w:val="20"/>
                <w:lang w:val="en-US"/>
              </w:rPr>
              <w:br/>
            </w:r>
          </w:p>
          <w:p w14:paraId="10207340" w14:textId="77777777" w:rsidR="00597CE3" w:rsidRPr="00365C15" w:rsidRDefault="00597CE3" w:rsidP="00AF6FAE">
            <w:pPr>
              <w:rPr>
                <w:rFonts w:ascii="Calibri" w:hAnsi="Calibri" w:cs="Calibri"/>
                <w:b/>
                <w:color w:val="008000"/>
                <w:sz w:val="20"/>
                <w:lang w:val="en-US"/>
              </w:rPr>
            </w:pPr>
            <w:r w:rsidRPr="00365C15">
              <w:rPr>
                <w:rFonts w:ascii="Calibri" w:hAnsi="Calibri" w:cs="Calibri"/>
                <w:color w:val="008000"/>
                <w:sz w:val="20"/>
                <w:lang w:val="en-US"/>
              </w:rPr>
              <w:t xml:space="preserve">… </w:t>
            </w:r>
            <w:r w:rsidRPr="00365C15">
              <w:rPr>
                <w:rFonts w:ascii="Calibri" w:hAnsi="Calibri" w:cs="Calibri"/>
                <w:color w:val="FF0000"/>
                <w:sz w:val="20"/>
                <w:lang w:val="en-US"/>
              </w:rPr>
              <w:t>description / justification</w:t>
            </w:r>
          </w:p>
        </w:tc>
      </w:tr>
      <w:tr w:rsidR="00597CE3" w:rsidRPr="00832270" w14:paraId="6263EAD2" w14:textId="77777777" w:rsidTr="00AF6FAE">
        <w:trPr>
          <w:trHeight w:val="284"/>
        </w:trPr>
        <w:tc>
          <w:tcPr>
            <w:tcW w:w="3867" w:type="dxa"/>
            <w:shd w:val="clear" w:color="auto" w:fill="9BBB59" w:themeFill="accent3"/>
            <w:vAlign w:val="center"/>
          </w:tcPr>
          <w:p w14:paraId="047EFF44" w14:textId="77777777" w:rsidR="00597CE3" w:rsidRPr="003D4644" w:rsidRDefault="00597CE3" w:rsidP="00AF6FAE">
            <w:pPr>
              <w:rPr>
                <w:rStyle w:val="FormatvorlageArial10ptGrnGrau"/>
                <w:rFonts w:ascii="Calibri" w:hAnsi="Calibri" w:cs="Calibri"/>
                <w:b/>
                <w:color w:val="auto"/>
              </w:rPr>
            </w:pPr>
            <w:r w:rsidRPr="003D4644">
              <w:rPr>
                <w:rStyle w:val="FormatvorlageArial10ptGrnGrau"/>
                <w:rFonts w:ascii="Calibri" w:hAnsi="Calibri" w:cs="Calibri"/>
                <w:b/>
                <w:color w:val="auto"/>
              </w:rPr>
              <w:t>Present CO</w:t>
            </w:r>
            <w:r w:rsidRPr="003D4644">
              <w:rPr>
                <w:rFonts w:ascii="Calibri" w:hAnsi="Calibri" w:cs="Calibri"/>
                <w:b/>
                <w:sz w:val="16"/>
                <w:lang w:val="en-US"/>
              </w:rPr>
              <w:t>2</w:t>
            </w:r>
            <w:r w:rsidRPr="003D4644">
              <w:rPr>
                <w:rStyle w:val="FormatvorlageArial10ptGrnGrau"/>
                <w:rFonts w:ascii="Calibri" w:hAnsi="Calibri" w:cs="Calibri"/>
                <w:b/>
                <w:color w:val="auto"/>
              </w:rPr>
              <w:t>-fixation</w:t>
            </w:r>
          </w:p>
        </w:tc>
        <w:tc>
          <w:tcPr>
            <w:tcW w:w="10313" w:type="dxa"/>
            <w:gridSpan w:val="2"/>
            <w:shd w:val="clear" w:color="auto" w:fill="D6E3BC" w:themeFill="accent3" w:themeFillTint="66"/>
            <w:vAlign w:val="center"/>
          </w:tcPr>
          <w:p w14:paraId="171381B6" w14:textId="77777777" w:rsidR="00597CE3" w:rsidRPr="00365C15" w:rsidRDefault="00597CE3" w:rsidP="00AF6FAE">
            <w:pPr>
              <w:rPr>
                <w:rFonts w:ascii="Calibri" w:hAnsi="Calibri" w:cs="Calibri"/>
                <w:b/>
                <w:sz w:val="20"/>
              </w:rPr>
            </w:pPr>
            <w:r w:rsidRPr="00365C15">
              <w:rPr>
                <w:rStyle w:val="FormatvorlageArial10ptGrnGrau"/>
                <w:rFonts w:ascii="Calibri" w:hAnsi="Calibri" w:cs="Calibri"/>
                <w:b/>
                <w:iCs/>
              </w:rPr>
              <w:t>…</w:t>
            </w:r>
            <w:r w:rsidRPr="00365C15">
              <w:rPr>
                <w:rFonts w:ascii="Calibri" w:hAnsi="Calibri" w:cs="Calibri"/>
                <w:b/>
                <w:sz w:val="20"/>
                <w:lang w:val="en-US"/>
              </w:rPr>
              <w:t xml:space="preserve"> tCO</w:t>
            </w:r>
            <w:r w:rsidRPr="00365C15">
              <w:rPr>
                <w:rFonts w:ascii="Calibri" w:hAnsi="Calibri" w:cs="Calibri"/>
                <w:b/>
                <w:sz w:val="16"/>
                <w:lang w:val="en-US"/>
              </w:rPr>
              <w:t>2</w:t>
            </w:r>
            <w:r w:rsidRPr="00365C15">
              <w:rPr>
                <w:rFonts w:ascii="Calibri" w:hAnsi="Calibri" w:cs="Calibri"/>
                <w:b/>
                <w:sz w:val="20"/>
                <w:lang w:val="en-US"/>
              </w:rPr>
              <w:t>/ha</w:t>
            </w:r>
          </w:p>
        </w:tc>
      </w:tr>
    </w:tbl>
    <w:p w14:paraId="2E3473F9" w14:textId="77777777" w:rsidR="00597CE3" w:rsidRPr="0085459F" w:rsidRDefault="00597CE3" w:rsidP="00597CE3">
      <w:pPr>
        <w:rPr>
          <w:rStyle w:val="RegulartextArial10pt"/>
          <w:rFonts w:ascii="Calibri" w:hAnsi="Calibri" w:cs="Calibri"/>
        </w:rPr>
      </w:pPr>
    </w:p>
    <w:p w14:paraId="5E1D3504" w14:textId="77777777" w:rsidR="00597CE3" w:rsidRPr="0085459F" w:rsidRDefault="00597CE3" w:rsidP="00595E7B">
      <w:pPr>
        <w:rPr>
          <w:rStyle w:val="RegulartextArial10pt"/>
          <w:rFonts w:ascii="Calibri" w:hAnsi="Calibri" w:cs="Calibri"/>
          <w:b/>
        </w:rPr>
      </w:pPr>
    </w:p>
    <w:sectPr w:rsidR="00597CE3" w:rsidRPr="0085459F" w:rsidSect="006A0BB6">
      <w:headerReference w:type="default" r:id="rId8"/>
      <w:footerReference w:type="even" r:id="rId9"/>
      <w:footerReference w:type="default" r:id="rId10"/>
      <w:type w:val="continuous"/>
      <w:pgSz w:w="16838" w:h="11906" w:orient="landscape"/>
      <w:pgMar w:top="1418" w:right="1134" w:bottom="1418" w:left="1418" w:header="709" w:footer="709"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A2548" w14:textId="77777777" w:rsidR="00EA28E8" w:rsidRDefault="00EA28E8">
      <w:r>
        <w:separator/>
      </w:r>
    </w:p>
  </w:endnote>
  <w:endnote w:type="continuationSeparator" w:id="0">
    <w:p w14:paraId="31C41368" w14:textId="77777777" w:rsidR="00EA28E8" w:rsidRDefault="00EA2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16EA9" w14:textId="77777777" w:rsidR="00C35356" w:rsidRDefault="00C35356" w:rsidP="00AD27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3F3512" w14:textId="77777777" w:rsidR="00C35356" w:rsidRDefault="00C35356" w:rsidP="00EB046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4F4F6" w14:textId="77777777" w:rsidR="00C35356" w:rsidRPr="004017D4" w:rsidRDefault="00C35356" w:rsidP="00595E7B">
    <w:pPr>
      <w:pStyle w:val="Footer"/>
      <w:framePr w:wrap="around" w:vAnchor="text" w:hAnchor="page" w:x="10239" w:y="4"/>
      <w:rPr>
        <w:rStyle w:val="PageNumber"/>
        <w:rFonts w:ascii="Calibri" w:hAnsi="Calibri"/>
        <w:sz w:val="20"/>
      </w:rPr>
    </w:pPr>
  </w:p>
  <w:p w14:paraId="4E157081" w14:textId="21ABD515" w:rsidR="00C35356" w:rsidRPr="004017D4" w:rsidRDefault="00C35356" w:rsidP="00595E7B">
    <w:pPr>
      <w:pStyle w:val="Footer"/>
      <w:tabs>
        <w:tab w:val="clear" w:pos="4536"/>
        <w:tab w:val="center" w:pos="6946"/>
      </w:tabs>
      <w:rPr>
        <w:rFonts w:ascii="Calibri" w:hAnsi="Calibri"/>
        <w:sz w:val="20"/>
      </w:rPr>
    </w:pPr>
    <w:r w:rsidRPr="004017D4">
      <w:rPr>
        <w:rStyle w:val="PageNumber"/>
        <w:rFonts w:ascii="Calibri" w:hAnsi="Calibri"/>
        <w:sz w:val="20"/>
      </w:rPr>
      <w:t>Project type: A/R</w:t>
    </w:r>
    <w:r w:rsidRPr="004017D4">
      <w:rPr>
        <w:rStyle w:val="PageNumber"/>
        <w:rFonts w:ascii="Calibri" w:hAnsi="Calibri"/>
        <w:sz w:val="20"/>
      </w:rPr>
      <w:tab/>
    </w:r>
    <w:r w:rsidRPr="004017D4">
      <w:rPr>
        <w:rFonts w:ascii="Calibri" w:hAnsi="Calibri"/>
        <w:sz w:val="20"/>
      </w:rPr>
      <w:t xml:space="preserve">Saved: </w:t>
    </w:r>
    <w:r w:rsidRPr="004017D4">
      <w:rPr>
        <w:rFonts w:ascii="Calibri" w:hAnsi="Calibri"/>
        <w:sz w:val="20"/>
      </w:rPr>
      <w:fldChar w:fldCharType="begin"/>
    </w:r>
    <w:r w:rsidRPr="004017D4">
      <w:rPr>
        <w:rFonts w:ascii="Calibri" w:hAnsi="Calibri"/>
        <w:sz w:val="20"/>
      </w:rPr>
      <w:instrText xml:space="preserve"> SAVEDATE \@ "MMM dd, yyyy" </w:instrText>
    </w:r>
    <w:r w:rsidRPr="004017D4">
      <w:rPr>
        <w:rFonts w:ascii="Calibri" w:hAnsi="Calibri"/>
        <w:sz w:val="20"/>
      </w:rPr>
      <w:fldChar w:fldCharType="separate"/>
    </w:r>
    <w:r w:rsidR="0008280E">
      <w:rPr>
        <w:rFonts w:ascii="Calibri" w:hAnsi="Calibri"/>
        <w:noProof/>
        <w:sz w:val="20"/>
      </w:rPr>
      <w:t>Jun 21, 2014</w:t>
    </w:r>
    <w:r w:rsidRPr="004017D4">
      <w:rPr>
        <w:rFonts w:ascii="Calibri" w:hAnsi="Calibri"/>
        <w:sz w:val="20"/>
      </w:rPr>
      <w:fldChar w:fldCharType="end"/>
    </w:r>
    <w:r w:rsidRPr="004017D4">
      <w:rPr>
        <w:rStyle w:val="PageNumber"/>
        <w:rFonts w:ascii="Calibri" w:hAnsi="Calibri"/>
        <w:sz w:val="20"/>
      </w:rPr>
      <w:tab/>
    </w:r>
    <w:r w:rsidRPr="004017D4">
      <w:rPr>
        <w:rStyle w:val="PageNumber"/>
        <w:rFonts w:ascii="Calibri" w:hAnsi="Calibri"/>
        <w:sz w:val="20"/>
      </w:rPr>
      <w:tab/>
    </w:r>
    <w:r w:rsidRPr="004017D4">
      <w:rPr>
        <w:rStyle w:val="PageNumber"/>
        <w:rFonts w:ascii="Calibri" w:hAnsi="Calibri"/>
        <w:sz w:val="20"/>
      </w:rPr>
      <w:tab/>
    </w:r>
    <w:r w:rsidRPr="004017D4">
      <w:rPr>
        <w:rStyle w:val="PageNumber"/>
        <w:rFonts w:ascii="Calibri" w:hAnsi="Calibri"/>
        <w:sz w:val="20"/>
      </w:rPr>
      <w:tab/>
    </w:r>
    <w:r w:rsidRPr="004017D4">
      <w:rPr>
        <w:rStyle w:val="PageNumber"/>
        <w:rFonts w:ascii="Calibri" w:hAnsi="Calibri"/>
        <w:sz w:val="20"/>
      </w:rPr>
      <w:tab/>
    </w:r>
    <w:r w:rsidRPr="004017D4">
      <w:rPr>
        <w:rStyle w:val="PageNumber"/>
        <w:rFonts w:ascii="Calibri" w:hAnsi="Calibri"/>
        <w:sz w:val="20"/>
      </w:rPr>
      <w:fldChar w:fldCharType="begin"/>
    </w:r>
    <w:r w:rsidRPr="004017D4">
      <w:rPr>
        <w:rStyle w:val="PageNumber"/>
        <w:rFonts w:ascii="Calibri" w:hAnsi="Calibri"/>
        <w:sz w:val="20"/>
      </w:rPr>
      <w:instrText xml:space="preserve">PAGE  </w:instrText>
    </w:r>
    <w:r w:rsidRPr="004017D4">
      <w:rPr>
        <w:rStyle w:val="PageNumber"/>
        <w:rFonts w:ascii="Calibri" w:hAnsi="Calibri"/>
        <w:sz w:val="20"/>
      </w:rPr>
      <w:fldChar w:fldCharType="separate"/>
    </w:r>
    <w:r w:rsidR="0008280E">
      <w:rPr>
        <w:rStyle w:val="PageNumber"/>
        <w:rFonts w:ascii="Calibri" w:hAnsi="Calibri"/>
        <w:noProof/>
        <w:sz w:val="20"/>
      </w:rPr>
      <w:t>1</w:t>
    </w:r>
    <w:r w:rsidRPr="004017D4">
      <w:rPr>
        <w:rStyle w:val="PageNumber"/>
        <w:rFonts w:ascii="Calibri" w:hAnsi="Calibri"/>
        <w:sz w:val="20"/>
      </w:rPr>
      <w:fldChar w:fldCharType="end"/>
    </w:r>
    <w:r w:rsidRPr="004017D4">
      <w:rPr>
        <w:rStyle w:val="PageNumber"/>
        <w:rFonts w:ascii="Calibri" w:hAnsi="Calibri"/>
        <w:sz w:val="20"/>
      </w:rPr>
      <w:t xml:space="preserve"> </w:t>
    </w:r>
    <w:r w:rsidRPr="004017D4">
      <w:rPr>
        <w:rFonts w:ascii="Calibri" w:hAnsi="Calibri"/>
        <w:sz w:val="20"/>
      </w:rPr>
      <w:t xml:space="preserve">of </w:t>
    </w:r>
    <w:r w:rsidRPr="004017D4">
      <w:rPr>
        <w:rFonts w:ascii="Calibri" w:hAnsi="Calibri"/>
        <w:sz w:val="20"/>
      </w:rPr>
      <w:fldChar w:fldCharType="begin"/>
    </w:r>
    <w:r w:rsidRPr="004017D4">
      <w:rPr>
        <w:rFonts w:ascii="Calibri" w:hAnsi="Calibri"/>
        <w:sz w:val="20"/>
      </w:rPr>
      <w:instrText xml:space="preserve"> NUMPAGES </w:instrText>
    </w:r>
    <w:r w:rsidRPr="004017D4">
      <w:rPr>
        <w:rFonts w:ascii="Calibri" w:hAnsi="Calibri"/>
        <w:sz w:val="20"/>
      </w:rPr>
      <w:fldChar w:fldCharType="separate"/>
    </w:r>
    <w:r w:rsidR="0008280E">
      <w:rPr>
        <w:rFonts w:ascii="Calibri" w:hAnsi="Calibri"/>
        <w:noProof/>
        <w:sz w:val="20"/>
      </w:rPr>
      <w:t>4</w:t>
    </w:r>
    <w:r w:rsidRPr="004017D4">
      <w:rPr>
        <w:rFonts w:ascii="Calibri" w:hAnsi="Calibri"/>
        <w:sz w:val="20"/>
      </w:rPr>
      <w:fldChar w:fldCharType="end"/>
    </w:r>
    <w:r w:rsidRPr="004017D4">
      <w:rPr>
        <w:rFonts w:ascii="Calibri" w:hAnsi="Calibri"/>
        <w:sz w:val="20"/>
      </w:rPr>
      <w:t xml:space="preserve">  | </w:t>
    </w:r>
    <w:r w:rsidR="00725D66" w:rsidRPr="004017D4">
      <w:rPr>
        <w:rFonts w:ascii="Calibri" w:hAnsi="Calibri"/>
        <w:sz w:val="20"/>
      </w:rPr>
      <w:t xml:space="preserve">Present </w:t>
    </w:r>
    <w:r w:rsidRPr="004017D4">
      <w:rPr>
        <w:rFonts w:ascii="Calibri" w:hAnsi="Calibri"/>
        <w:sz w:val="20"/>
      </w:rPr>
      <w:t>CO</w:t>
    </w:r>
    <w:r w:rsidRPr="004017D4">
      <w:rPr>
        <w:rFonts w:ascii="Calibri" w:hAnsi="Calibri"/>
        <w:sz w:val="16"/>
      </w:rPr>
      <w:t>2</w:t>
    </w:r>
    <w:r w:rsidRPr="004017D4">
      <w:rPr>
        <w:rFonts w:ascii="Calibri" w:hAnsi="Calibri"/>
        <w:sz w:val="20"/>
      </w:rPr>
      <w:t>-Fixation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96614C" w14:textId="77777777" w:rsidR="00EA28E8" w:rsidRDefault="00EA28E8">
      <w:r>
        <w:separator/>
      </w:r>
    </w:p>
  </w:footnote>
  <w:footnote w:type="continuationSeparator" w:id="0">
    <w:p w14:paraId="5EC1BA7F" w14:textId="77777777" w:rsidR="00EA28E8" w:rsidRDefault="00EA28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46969" w14:textId="77777777" w:rsidR="00C35356" w:rsidRPr="00C82E7A" w:rsidRDefault="00C35356" w:rsidP="00E62596">
    <w:pPr>
      <w:pStyle w:val="Header"/>
      <w:rPr>
        <w:rFonts w:ascii="Myriad Pro" w:hAnsi="Myriad Pro" w:cs="Arial"/>
        <w:color w:val="FFFFFF"/>
      </w:rPr>
    </w:pPr>
    <w:r>
      <w:rPr>
        <w:noProof/>
        <w:lang w:val="en-US"/>
      </w:rPr>
      <mc:AlternateContent>
        <mc:Choice Requires="wps">
          <w:drawing>
            <wp:anchor distT="0" distB="0" distL="114300" distR="114300" simplePos="0" relativeHeight="251657216" behindDoc="0" locked="0" layoutInCell="1" allowOverlap="1" wp14:anchorId="31905907" wp14:editId="09B43132">
              <wp:simplePos x="0" y="0"/>
              <wp:positionH relativeFrom="column">
                <wp:posOffset>3990975</wp:posOffset>
              </wp:positionH>
              <wp:positionV relativeFrom="paragraph">
                <wp:posOffset>-241935</wp:posOffset>
              </wp:positionV>
              <wp:extent cx="4977130" cy="59499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FE41A" w14:textId="50E019B4" w:rsidR="00C35356" w:rsidRPr="004017D4" w:rsidRDefault="00C35356" w:rsidP="00F20DA9">
                          <w:pPr>
                            <w:jc w:val="right"/>
                            <w:rPr>
                              <w:rFonts w:ascii="Calibri" w:hAnsi="Calibri" w:cs="Arial"/>
                              <w:color w:val="000000"/>
                              <w:spacing w:val="10"/>
                              <w:lang w:val="en-US"/>
                            </w:rPr>
                          </w:pPr>
                          <w:r w:rsidRPr="004017D4">
                            <w:rPr>
                              <w:rFonts w:ascii="Calibri" w:hAnsi="Calibri" w:cs="Arial"/>
                              <w:b/>
                              <w:color w:val="000000"/>
                              <w:spacing w:val="10"/>
                              <w:kern w:val="32"/>
                              <w:sz w:val="28"/>
                            </w:rPr>
                            <w:t>CO</w:t>
                          </w:r>
                          <w:r w:rsidRPr="004017D4">
                            <w:rPr>
                              <w:rFonts w:ascii="Calibri" w:hAnsi="Calibri" w:cs="Arial"/>
                              <w:b/>
                              <w:color w:val="000000"/>
                              <w:spacing w:val="10"/>
                              <w:kern w:val="32"/>
                            </w:rPr>
                            <w:t>2</w:t>
                          </w:r>
                          <w:r w:rsidRPr="004017D4">
                            <w:rPr>
                              <w:rFonts w:ascii="Calibri" w:hAnsi="Calibri" w:cs="Arial"/>
                              <w:b/>
                              <w:color w:val="000000"/>
                              <w:spacing w:val="10"/>
                              <w:kern w:val="32"/>
                              <w:sz w:val="28"/>
                            </w:rPr>
                            <w:t>-Fixation</w:t>
                          </w:r>
                          <w:r w:rsidRPr="004017D4">
                            <w:rPr>
                              <w:rFonts w:ascii="Calibri" w:hAnsi="Calibri" w:cs="Arial"/>
                              <w:b/>
                              <w:color w:val="000000"/>
                              <w:spacing w:val="10"/>
                              <w:kern w:val="32"/>
                              <w:sz w:val="28"/>
                            </w:rPr>
                            <w:br/>
                          </w:r>
                          <w:r w:rsidRPr="004017D4">
                            <w:rPr>
                              <w:rFonts w:ascii="Calibri" w:hAnsi="Calibri" w:cs="Arial"/>
                              <w:color w:val="000000"/>
                              <w:spacing w:val="10"/>
                              <w:kern w:val="32"/>
                            </w:rPr>
                            <w:t>Version: 0.9 (Road-Test)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9" type="#_x0000_t202" style="position:absolute;margin-left:314.25pt;margin-top:-19pt;width:391.9pt;height:4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roDrM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" filled="f" stroked="f">
              <v:textbox>
                <w:txbxContent>
                  <w:p w14:paraId="7F7FE41A" w14:textId="50E019B4" w:rsidR="00C35356" w:rsidRPr="004017D4" w:rsidRDefault="00C35356" w:rsidP="00F20DA9">
                    <w:pPr>
                      <w:jc w:val="right"/>
                      <w:rPr>
                        <w:rFonts w:ascii="Calibri" w:hAnsi="Calibri" w:cs="Arial"/>
                        <w:color w:val="000000"/>
                        <w:spacing w:val="10"/>
                        <w:lang w:val="en-US"/>
                      </w:rPr>
                    </w:pPr>
                    <w:r w:rsidRPr="004017D4">
                      <w:rPr>
                        <w:rFonts w:ascii="Calibri" w:hAnsi="Calibri" w:cs="Arial"/>
                        <w:b/>
                        <w:color w:val="000000"/>
                        <w:spacing w:val="10"/>
                        <w:kern w:val="32"/>
                        <w:sz w:val="28"/>
                      </w:rPr>
                      <w:t>CO</w:t>
                    </w:r>
                    <w:r w:rsidRPr="004017D4">
                      <w:rPr>
                        <w:rFonts w:ascii="Calibri" w:hAnsi="Calibri" w:cs="Arial"/>
                        <w:b/>
                        <w:color w:val="000000"/>
                        <w:spacing w:val="10"/>
                        <w:kern w:val="32"/>
                      </w:rPr>
                      <w:t>2</w:t>
                    </w:r>
                    <w:r w:rsidRPr="004017D4">
                      <w:rPr>
                        <w:rFonts w:ascii="Calibri" w:hAnsi="Calibri" w:cs="Arial"/>
                        <w:b/>
                        <w:color w:val="000000"/>
                        <w:spacing w:val="10"/>
                        <w:kern w:val="32"/>
                        <w:sz w:val="28"/>
                      </w:rPr>
                      <w:t>-Fixation</w:t>
                    </w:r>
                    <w:r w:rsidRPr="004017D4">
                      <w:rPr>
                        <w:rFonts w:ascii="Calibri" w:hAnsi="Calibri" w:cs="Arial"/>
                        <w:b/>
                        <w:color w:val="000000"/>
                        <w:spacing w:val="10"/>
                        <w:kern w:val="32"/>
                        <w:sz w:val="28"/>
                      </w:rPr>
                      <w:br/>
                    </w:r>
                    <w:r w:rsidRPr="004017D4">
                      <w:rPr>
                        <w:rFonts w:ascii="Calibri" w:hAnsi="Calibri" w:cs="Arial"/>
                        <w:color w:val="000000"/>
                        <w:spacing w:val="10"/>
                        <w:kern w:val="32"/>
                      </w:rPr>
                      <w:t>Version: 0.9 (Road-Test)</w:t>
                    </w:r>
                  </w:p>
                </w:txbxContent>
              </v:textbox>
            </v:shape>
          </w:pict>
        </mc:Fallback>
      </mc:AlternateContent>
    </w:r>
    <w:r>
      <w:rPr>
        <w:noProof/>
        <w:lang w:val="en-US"/>
      </w:rPr>
      <w:drawing>
        <wp:anchor distT="0" distB="0" distL="114300" distR="114300" simplePos="0" relativeHeight="251658240" behindDoc="0" locked="0" layoutInCell="1" allowOverlap="1" wp14:anchorId="60D001DC" wp14:editId="26E445B1">
          <wp:simplePos x="0" y="0"/>
          <wp:positionH relativeFrom="column">
            <wp:posOffset>19685</wp:posOffset>
          </wp:positionH>
          <wp:positionV relativeFrom="paragraph">
            <wp:posOffset>-206375</wp:posOffset>
          </wp:positionV>
          <wp:extent cx="2068830" cy="420370"/>
          <wp:effectExtent l="0" t="0" r="0" b="1143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420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2E7A">
      <w:rPr>
        <w:rFonts w:ascii="Myriad Pro" w:hAnsi="Myriad Pro" w:cs="Arial"/>
        <w:color w:val="FFFFFF"/>
      </w:rPr>
      <w:t xml:space="preserve"> </w:t>
    </w:r>
  </w:p>
  <w:p w14:paraId="6F4CB01E" w14:textId="77777777" w:rsidR="00C35356" w:rsidRPr="00E62596" w:rsidRDefault="00C35356" w:rsidP="00E6259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7D448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9816E6"/>
    <w:lvl w:ilvl="0">
      <w:start w:val="1"/>
      <w:numFmt w:val="decimal"/>
      <w:pStyle w:val="ListNumber5"/>
      <w:lvlText w:val="%1."/>
      <w:lvlJc w:val="left"/>
      <w:pPr>
        <w:tabs>
          <w:tab w:val="num" w:pos="1492"/>
        </w:tabs>
        <w:ind w:left="1492" w:hanging="360"/>
      </w:pPr>
    </w:lvl>
  </w:abstractNum>
  <w:abstractNum w:abstractNumId="2">
    <w:nsid w:val="FFFFFF7D"/>
    <w:multiLevelType w:val="singleLevel"/>
    <w:tmpl w:val="E6F83BE6"/>
    <w:lvl w:ilvl="0">
      <w:start w:val="1"/>
      <w:numFmt w:val="decimal"/>
      <w:pStyle w:val="ListNumber4"/>
      <w:lvlText w:val="%1."/>
      <w:lvlJc w:val="left"/>
      <w:pPr>
        <w:tabs>
          <w:tab w:val="num" w:pos="1209"/>
        </w:tabs>
        <w:ind w:left="1209" w:hanging="360"/>
      </w:pPr>
    </w:lvl>
  </w:abstractNum>
  <w:abstractNum w:abstractNumId="3">
    <w:nsid w:val="FFFFFF7E"/>
    <w:multiLevelType w:val="singleLevel"/>
    <w:tmpl w:val="0AE2DBE2"/>
    <w:lvl w:ilvl="0">
      <w:start w:val="1"/>
      <w:numFmt w:val="decimal"/>
      <w:pStyle w:val="ListNumber3"/>
      <w:lvlText w:val="%1."/>
      <w:lvlJc w:val="left"/>
      <w:pPr>
        <w:tabs>
          <w:tab w:val="num" w:pos="926"/>
        </w:tabs>
        <w:ind w:left="926" w:hanging="360"/>
      </w:pPr>
    </w:lvl>
  </w:abstractNum>
  <w:abstractNum w:abstractNumId="4">
    <w:nsid w:val="FFFFFF7F"/>
    <w:multiLevelType w:val="singleLevel"/>
    <w:tmpl w:val="B6821574"/>
    <w:lvl w:ilvl="0">
      <w:start w:val="1"/>
      <w:numFmt w:val="decimal"/>
      <w:pStyle w:val="ListNumber2"/>
      <w:lvlText w:val="%1."/>
      <w:lvlJc w:val="left"/>
      <w:pPr>
        <w:tabs>
          <w:tab w:val="num" w:pos="643"/>
        </w:tabs>
        <w:ind w:left="643" w:hanging="360"/>
      </w:pPr>
    </w:lvl>
  </w:abstractNum>
  <w:abstractNum w:abstractNumId="5">
    <w:nsid w:val="FFFFFF80"/>
    <w:multiLevelType w:val="singleLevel"/>
    <w:tmpl w:val="10F6235A"/>
    <w:lvl w:ilvl="0">
      <w:start w:val="1"/>
      <w:numFmt w:val="bullet"/>
      <w:pStyle w:val="ListBullet5"/>
      <w:lvlText w:val=""/>
      <w:lvlJc w:val="left"/>
      <w:pPr>
        <w:tabs>
          <w:tab w:val="num" w:pos="1492"/>
        </w:tabs>
        <w:ind w:left="1492" w:hanging="360"/>
      </w:pPr>
      <w:rPr>
        <w:rFonts w:ascii="Symbol" w:hAnsi="Symbol" w:hint="default"/>
      </w:rPr>
    </w:lvl>
  </w:abstractNum>
  <w:abstractNum w:abstractNumId="6">
    <w:nsid w:val="FFFFFF81"/>
    <w:multiLevelType w:val="singleLevel"/>
    <w:tmpl w:val="B14C2964"/>
    <w:lvl w:ilvl="0">
      <w:start w:val="1"/>
      <w:numFmt w:val="bullet"/>
      <w:pStyle w:val="ListBullet4"/>
      <w:lvlText w:val=""/>
      <w:lvlJc w:val="left"/>
      <w:pPr>
        <w:tabs>
          <w:tab w:val="num" w:pos="1209"/>
        </w:tabs>
        <w:ind w:left="1209" w:hanging="360"/>
      </w:pPr>
      <w:rPr>
        <w:rFonts w:ascii="Symbol" w:hAnsi="Symbol" w:hint="default"/>
      </w:rPr>
    </w:lvl>
  </w:abstractNum>
  <w:abstractNum w:abstractNumId="7">
    <w:nsid w:val="FFFFFF82"/>
    <w:multiLevelType w:val="singleLevel"/>
    <w:tmpl w:val="A74EFE92"/>
    <w:lvl w:ilvl="0">
      <w:start w:val="1"/>
      <w:numFmt w:val="bullet"/>
      <w:pStyle w:val="ListBullet3"/>
      <w:lvlText w:val=""/>
      <w:lvlJc w:val="left"/>
      <w:pPr>
        <w:tabs>
          <w:tab w:val="num" w:pos="926"/>
        </w:tabs>
        <w:ind w:left="926" w:hanging="360"/>
      </w:pPr>
      <w:rPr>
        <w:rFonts w:ascii="Symbol" w:hAnsi="Symbol" w:hint="default"/>
      </w:rPr>
    </w:lvl>
  </w:abstractNum>
  <w:abstractNum w:abstractNumId="8">
    <w:nsid w:val="FFFFFF83"/>
    <w:multiLevelType w:val="singleLevel"/>
    <w:tmpl w:val="CB9CD4D0"/>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07B04FAA"/>
    <w:lvl w:ilvl="0">
      <w:start w:val="1"/>
      <w:numFmt w:val="decimal"/>
      <w:pStyle w:val="ListNumber"/>
      <w:lvlText w:val="%1."/>
      <w:lvlJc w:val="left"/>
      <w:pPr>
        <w:tabs>
          <w:tab w:val="num" w:pos="360"/>
        </w:tabs>
        <w:ind w:left="360" w:hanging="360"/>
      </w:pPr>
    </w:lvl>
  </w:abstractNum>
  <w:abstractNum w:abstractNumId="10">
    <w:nsid w:val="FFFFFF89"/>
    <w:multiLevelType w:val="singleLevel"/>
    <w:tmpl w:val="90AC93D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4"/>
    <w:multiLevelType w:val="singleLevel"/>
    <w:tmpl w:val="00000004"/>
    <w:name w:val="WW8Num4"/>
    <w:lvl w:ilvl="0">
      <w:start w:val="1"/>
      <w:numFmt w:val="bullet"/>
      <w:lvlText w:val=""/>
      <w:lvlJc w:val="left"/>
      <w:pPr>
        <w:tabs>
          <w:tab w:val="num" w:pos="360"/>
        </w:tabs>
        <w:ind w:left="360" w:hanging="360"/>
      </w:pPr>
      <w:rPr>
        <w:rFonts w:ascii="Wingdings" w:hAnsi="Wingdings"/>
        <w:sz w:val="20"/>
        <w:szCs w:val="20"/>
      </w:rPr>
    </w:lvl>
  </w:abstractNum>
  <w:abstractNum w:abstractNumId="12">
    <w:nsid w:val="00000012"/>
    <w:multiLevelType w:val="singleLevel"/>
    <w:tmpl w:val="00000012"/>
    <w:name w:val="WW8Num18"/>
    <w:lvl w:ilvl="0">
      <w:start w:val="1"/>
      <w:numFmt w:val="bullet"/>
      <w:lvlText w:val=""/>
      <w:lvlJc w:val="left"/>
      <w:pPr>
        <w:tabs>
          <w:tab w:val="num" w:pos="360"/>
        </w:tabs>
        <w:ind w:left="360" w:hanging="360"/>
      </w:pPr>
      <w:rPr>
        <w:rFonts w:ascii="Wingdings" w:hAnsi="Wingdings"/>
        <w:sz w:val="20"/>
        <w:szCs w:val="20"/>
      </w:rPr>
    </w:lvl>
  </w:abstractNum>
  <w:abstractNum w:abstractNumId="13">
    <w:nsid w:val="00000014"/>
    <w:multiLevelType w:val="multilevel"/>
    <w:tmpl w:val="B032DD9E"/>
    <w:name w:val="WW8Num20"/>
    <w:lvl w:ilvl="0">
      <w:start w:val="1"/>
      <w:numFmt w:val="decimal"/>
      <w:pStyle w:val="Heading1"/>
      <w:lvlText w:val="%1."/>
      <w:lvlJc w:val="left"/>
      <w:pPr>
        <w:tabs>
          <w:tab w:val="num" w:pos="360"/>
        </w:tabs>
        <w:ind w:left="360" w:hanging="360"/>
      </w:pPr>
      <w:rPr>
        <w:rFonts w:ascii="Arial" w:hAnsi="Arial" w:hint="default"/>
        <w:b/>
        <w:i w:val="0"/>
        <w:color w:val="008000"/>
        <w:sz w:val="28"/>
        <w:szCs w:val="28"/>
        <w:vertAlign w:val="baseline"/>
      </w:rPr>
    </w:lvl>
    <w:lvl w:ilvl="1">
      <w:start w:val="1"/>
      <w:numFmt w:val="decimal"/>
      <w:pStyle w:val="Heading2"/>
      <w:lvlText w:val="%1.%2."/>
      <w:lvlJc w:val="left"/>
      <w:pPr>
        <w:tabs>
          <w:tab w:val="num" w:pos="792"/>
        </w:tabs>
        <w:ind w:left="792" w:hanging="432"/>
      </w:pPr>
      <w:rPr>
        <w:rFonts w:hint="default"/>
        <w:vertAlign w:val="baseline"/>
      </w:rPr>
    </w:lvl>
    <w:lvl w:ilvl="2">
      <w:start w:val="1"/>
      <w:numFmt w:val="decimal"/>
      <w:lvlText w:val="%1.%2.%3."/>
      <w:lvlJc w:val="left"/>
      <w:pPr>
        <w:tabs>
          <w:tab w:val="num" w:pos="720"/>
        </w:tabs>
        <w:ind w:left="504" w:hanging="504"/>
      </w:pPr>
      <w:rPr>
        <w:rFonts w:ascii="Arial" w:hAnsi="Arial" w:hint="default"/>
        <w:b w:val="0"/>
        <w:i w:val="0"/>
        <w:color w:val="C0C0C0"/>
        <w:sz w:val="16"/>
        <w:szCs w:val="16"/>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00000015"/>
    <w:multiLevelType w:val="singleLevel"/>
    <w:tmpl w:val="00000015"/>
    <w:name w:val="WW8Num21"/>
    <w:lvl w:ilvl="0">
      <w:start w:val="1"/>
      <w:numFmt w:val="bullet"/>
      <w:lvlText w:val=""/>
      <w:lvlJc w:val="left"/>
      <w:pPr>
        <w:tabs>
          <w:tab w:val="num" w:pos="1068"/>
        </w:tabs>
        <w:ind w:left="1068" w:hanging="360"/>
      </w:pPr>
      <w:rPr>
        <w:rFonts w:ascii="Wingdings" w:hAnsi="Wingdings"/>
      </w:rPr>
    </w:lvl>
  </w:abstractNum>
  <w:abstractNum w:abstractNumId="15">
    <w:nsid w:val="012C3460"/>
    <w:multiLevelType w:val="multilevel"/>
    <w:tmpl w:val="3FFAABF2"/>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1C169DB"/>
    <w:multiLevelType w:val="hybridMultilevel"/>
    <w:tmpl w:val="81EA50CA"/>
    <w:lvl w:ilvl="0" w:tplc="00000009">
      <w:start w:val="1"/>
      <w:numFmt w:val="bullet"/>
      <w:lvlText w:val=""/>
      <w:lvlJc w:val="left"/>
      <w:pPr>
        <w:tabs>
          <w:tab w:val="num" w:pos="360"/>
        </w:tabs>
        <w:ind w:left="360" w:hanging="360"/>
      </w:pPr>
      <w:rPr>
        <w:rFonts w:ascii="Wingdings" w:hAnsi="Wingdings" w:hint="default"/>
        <w:sz w:val="20"/>
        <w:szCs w:val="2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nsid w:val="03870153"/>
    <w:multiLevelType w:val="hybridMultilevel"/>
    <w:tmpl w:val="707CE3FC"/>
    <w:lvl w:ilvl="0" w:tplc="2208E162">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6906E89"/>
    <w:multiLevelType w:val="hybridMultilevel"/>
    <w:tmpl w:val="987AF5A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nsid w:val="11F22694"/>
    <w:multiLevelType w:val="multilevel"/>
    <w:tmpl w:val="04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127C4DBF"/>
    <w:multiLevelType w:val="hybridMultilevel"/>
    <w:tmpl w:val="86362C7C"/>
    <w:lvl w:ilvl="0" w:tplc="022CC1F6">
      <w:numFmt w:val="bullet"/>
      <w:lvlText w:val="•"/>
      <w:lvlJc w:val="left"/>
      <w:pPr>
        <w:ind w:left="1065" w:hanging="705"/>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12F31681"/>
    <w:multiLevelType w:val="hybridMultilevel"/>
    <w:tmpl w:val="DA5EE2FE"/>
    <w:lvl w:ilvl="0" w:tplc="6906A348">
      <w:start w:val="4"/>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14F35C11"/>
    <w:multiLevelType w:val="hybridMultilevel"/>
    <w:tmpl w:val="9D4E4308"/>
    <w:lvl w:ilvl="0" w:tplc="00000009">
      <w:start w:val="1"/>
      <w:numFmt w:val="bullet"/>
      <w:lvlText w:val=""/>
      <w:lvlJc w:val="left"/>
      <w:pPr>
        <w:tabs>
          <w:tab w:val="num" w:pos="180"/>
        </w:tabs>
        <w:ind w:left="180" w:hanging="360"/>
      </w:pPr>
      <w:rPr>
        <w:rFonts w:ascii="Wingdings" w:hAnsi="Wingdings"/>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19324EE3"/>
    <w:multiLevelType w:val="hybridMultilevel"/>
    <w:tmpl w:val="6C4E49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1E2A56A9"/>
    <w:multiLevelType w:val="hybridMultilevel"/>
    <w:tmpl w:val="CE0E8B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26C74DAC"/>
    <w:multiLevelType w:val="hybridMultilevel"/>
    <w:tmpl w:val="1F14C3C8"/>
    <w:lvl w:ilvl="0" w:tplc="00000009">
      <w:start w:val="1"/>
      <w:numFmt w:val="bullet"/>
      <w:lvlText w:val=""/>
      <w:lvlJc w:val="left"/>
      <w:pPr>
        <w:tabs>
          <w:tab w:val="num" w:pos="360"/>
        </w:tabs>
        <w:ind w:left="360" w:hanging="360"/>
      </w:pPr>
      <w:rPr>
        <w:rFonts w:ascii="Wingdings" w:hAnsi="Wingdings" w:hint="default"/>
        <w:sz w:val="20"/>
        <w:szCs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394E3127"/>
    <w:multiLevelType w:val="hybridMultilevel"/>
    <w:tmpl w:val="CDD61AB0"/>
    <w:lvl w:ilvl="0" w:tplc="00000009">
      <w:start w:val="1"/>
      <w:numFmt w:val="bullet"/>
      <w:lvlText w:val=""/>
      <w:lvlJc w:val="left"/>
      <w:pPr>
        <w:tabs>
          <w:tab w:val="num" w:pos="360"/>
        </w:tabs>
        <w:ind w:left="360" w:hanging="360"/>
      </w:pPr>
      <w:rPr>
        <w:rFonts w:ascii="Wingdings" w:hAnsi="Wingdings" w:hint="default"/>
        <w:sz w:val="20"/>
        <w:szCs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3A396284"/>
    <w:multiLevelType w:val="hybridMultilevel"/>
    <w:tmpl w:val="5C9A008E"/>
    <w:lvl w:ilvl="0" w:tplc="C7B890FE">
      <w:start w:val="1"/>
      <w:numFmt w:val="decimal"/>
      <w:lvlText w:val="%1."/>
      <w:lvlJc w:val="left"/>
      <w:pPr>
        <w:tabs>
          <w:tab w:val="num" w:pos="357"/>
        </w:tabs>
        <w:ind w:left="357" w:hanging="357"/>
      </w:pPr>
      <w:rPr>
        <w:rFonts w:ascii="Calibri" w:hAnsi="Calibri"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0F66DD"/>
    <w:multiLevelType w:val="multilevel"/>
    <w:tmpl w:val="81EA50CA"/>
    <w:lvl w:ilvl="0">
      <w:start w:val="1"/>
      <w:numFmt w:val="bullet"/>
      <w:lvlText w:val=""/>
      <w:lvlJc w:val="left"/>
      <w:pPr>
        <w:tabs>
          <w:tab w:val="num" w:pos="360"/>
        </w:tabs>
        <w:ind w:left="360" w:hanging="360"/>
      </w:pPr>
      <w:rPr>
        <w:rFonts w:ascii="Wingdings" w:hAnsi="Wingdings" w:hint="default"/>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nsid w:val="46FE5441"/>
    <w:multiLevelType w:val="hybridMultilevel"/>
    <w:tmpl w:val="2FF2E16E"/>
    <w:lvl w:ilvl="0" w:tplc="BFEC3366">
      <w:start w:val="1"/>
      <w:numFmt w:val="decimal"/>
      <w:lvlText w:val="%1."/>
      <w:lvlJc w:val="left"/>
      <w:pPr>
        <w:ind w:left="360" w:hanging="360"/>
      </w:pPr>
      <w:rPr>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12E25C1"/>
    <w:multiLevelType w:val="hybridMultilevel"/>
    <w:tmpl w:val="37EE0A02"/>
    <w:lvl w:ilvl="0" w:tplc="00000009">
      <w:start w:val="1"/>
      <w:numFmt w:val="bullet"/>
      <w:lvlText w:val=""/>
      <w:lvlJc w:val="left"/>
      <w:pPr>
        <w:tabs>
          <w:tab w:val="num" w:pos="360"/>
        </w:tabs>
        <w:ind w:left="360" w:hanging="360"/>
      </w:pPr>
      <w:rPr>
        <w:rFonts w:ascii="Wingdings" w:hAnsi="Wingdings" w:hint="default"/>
        <w:sz w:val="20"/>
        <w:szCs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nsid w:val="514627B7"/>
    <w:multiLevelType w:val="hybridMultilevel"/>
    <w:tmpl w:val="C1FC786C"/>
    <w:lvl w:ilvl="0" w:tplc="326A5E1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2">
    <w:nsid w:val="571F1B99"/>
    <w:multiLevelType w:val="multilevel"/>
    <w:tmpl w:val="A92C710C"/>
    <w:lvl w:ilvl="0">
      <w:start w:val="1"/>
      <w:numFmt w:val="decimal"/>
      <w:lvlText w:val="%1."/>
      <w:lvlJc w:val="left"/>
      <w:pPr>
        <w:ind w:left="360" w:hanging="360"/>
      </w:pPr>
      <w:rPr>
        <w:rFonts w:ascii="Calibri" w:hAnsi="Calibri" w:hint="default"/>
        <w:b w:val="0"/>
        <w:sz w:val="20"/>
        <w:szCs w:val="20"/>
      </w:rPr>
    </w:lvl>
    <w:lvl w:ilvl="1">
      <w:start w:val="1"/>
      <w:numFmt w:val="lowerLetter"/>
      <w:lvlText w:val="(%2)"/>
      <w:lvlJc w:val="left"/>
      <w:pPr>
        <w:ind w:left="1080" w:hanging="360"/>
      </w:pPr>
      <w:rPr>
        <w:rFonts w:ascii="Calibri" w:eastAsia="Times New Roman" w:hAnsi="Calibri" w:cs="Cambria"/>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61530491"/>
    <w:multiLevelType w:val="hybridMultilevel"/>
    <w:tmpl w:val="DCEE55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64D5090C"/>
    <w:multiLevelType w:val="hybridMultilevel"/>
    <w:tmpl w:val="7DFE1A3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5">
    <w:nsid w:val="679D5162"/>
    <w:multiLevelType w:val="hybridMultilevel"/>
    <w:tmpl w:val="3DE87A1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nsid w:val="6A533316"/>
    <w:multiLevelType w:val="multilevel"/>
    <w:tmpl w:val="7DFE1A3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7">
    <w:nsid w:val="6B295688"/>
    <w:multiLevelType w:val="hybridMultilevel"/>
    <w:tmpl w:val="D1C2946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8">
    <w:nsid w:val="6C350AA3"/>
    <w:multiLevelType w:val="multilevel"/>
    <w:tmpl w:val="3DE87A1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D4C5460"/>
    <w:multiLevelType w:val="hybridMultilevel"/>
    <w:tmpl w:val="3FFAABF2"/>
    <w:lvl w:ilvl="0" w:tplc="FE966884">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0">
    <w:nsid w:val="71ED5647"/>
    <w:multiLevelType w:val="hybridMultilevel"/>
    <w:tmpl w:val="8898B794"/>
    <w:lvl w:ilvl="0" w:tplc="3A46EB8E">
      <w:start w:val="1"/>
      <w:numFmt w:val="decimal"/>
      <w:lvlText w:val="%1."/>
      <w:lvlJc w:val="left"/>
      <w:pPr>
        <w:ind w:left="360" w:hanging="360"/>
      </w:pPr>
      <w:rPr>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35725B7"/>
    <w:multiLevelType w:val="hybridMultilevel"/>
    <w:tmpl w:val="22DCC3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3B07DEE"/>
    <w:multiLevelType w:val="hybridMultilevel"/>
    <w:tmpl w:val="C06A4A14"/>
    <w:lvl w:ilvl="0" w:tplc="00000009">
      <w:start w:val="1"/>
      <w:numFmt w:val="bullet"/>
      <w:lvlText w:val=""/>
      <w:lvlJc w:val="left"/>
      <w:pPr>
        <w:tabs>
          <w:tab w:val="num" w:pos="180"/>
        </w:tabs>
        <w:ind w:left="180" w:hanging="360"/>
      </w:pPr>
      <w:rPr>
        <w:rFonts w:ascii="Wingdings" w:hAnsi="Wingdings"/>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nsid w:val="746D4EF8"/>
    <w:multiLevelType w:val="multilevel"/>
    <w:tmpl w:val="3DE87A1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74BD3938"/>
    <w:multiLevelType w:val="hybridMultilevel"/>
    <w:tmpl w:val="D26E83D8"/>
    <w:lvl w:ilvl="0" w:tplc="00000009">
      <w:start w:val="1"/>
      <w:numFmt w:val="bullet"/>
      <w:lvlText w:val=""/>
      <w:lvlJc w:val="left"/>
      <w:pPr>
        <w:tabs>
          <w:tab w:val="num" w:pos="360"/>
        </w:tabs>
        <w:ind w:left="360" w:hanging="360"/>
      </w:pPr>
      <w:rPr>
        <w:rFonts w:ascii="Wingdings" w:hAnsi="Wingdings"/>
        <w:sz w:val="20"/>
        <w:szCs w:val="20"/>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45">
    <w:nsid w:val="7AF316C8"/>
    <w:multiLevelType w:val="hybridMultilevel"/>
    <w:tmpl w:val="55F4C71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6">
    <w:nsid w:val="7E4029A7"/>
    <w:multiLevelType w:val="multilevel"/>
    <w:tmpl w:val="3FFAABF2"/>
    <w:lvl w:ilvl="0">
      <w:start w:val="1"/>
      <w:numFmt w:val="bullet"/>
      <w:lvlText w:val=""/>
      <w:lvlJc w:val="left"/>
      <w:pPr>
        <w:tabs>
          <w:tab w:val="num" w:pos="360"/>
        </w:tabs>
        <w:ind w:left="360" w:hanging="360"/>
      </w:pPr>
      <w:rPr>
        <w:rFonts w:ascii="Symbol" w:hAnsi="Symbol" w:hint="default"/>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7">
    <w:nsid w:val="7F4D71B8"/>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nsid w:val="7FC8765D"/>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5"/>
  </w:num>
  <w:num w:numId="2">
    <w:abstractNumId w:val="34"/>
  </w:num>
  <w:num w:numId="3">
    <w:abstractNumId w:val="23"/>
  </w:num>
  <w:num w:numId="4">
    <w:abstractNumId w:val="31"/>
  </w:num>
  <w:num w:numId="5">
    <w:abstractNumId w:val="36"/>
  </w:num>
  <w:num w:numId="6">
    <w:abstractNumId w:val="16"/>
  </w:num>
  <w:num w:numId="7">
    <w:abstractNumId w:val="22"/>
  </w:num>
  <w:num w:numId="8">
    <w:abstractNumId w:val="44"/>
  </w:num>
  <w:num w:numId="9">
    <w:abstractNumId w:val="42"/>
  </w:num>
  <w:num w:numId="10">
    <w:abstractNumId w:val="38"/>
  </w:num>
  <w:num w:numId="11">
    <w:abstractNumId w:val="30"/>
  </w:num>
  <w:num w:numId="12">
    <w:abstractNumId w:val="43"/>
  </w:num>
  <w:num w:numId="13">
    <w:abstractNumId w:val="26"/>
  </w:num>
  <w:num w:numId="14">
    <w:abstractNumId w:val="25"/>
  </w:num>
  <w:num w:numId="15">
    <w:abstractNumId w:val="13"/>
  </w:num>
  <w:num w:numId="16">
    <w:abstractNumId w:val="11"/>
  </w:num>
  <w:num w:numId="17">
    <w:abstractNumId w:val="14"/>
  </w:num>
  <w:num w:numId="18">
    <w:abstractNumId w:val="33"/>
  </w:num>
  <w:num w:numId="19">
    <w:abstractNumId w:val="12"/>
  </w:num>
  <w:num w:numId="20">
    <w:abstractNumId w:val="47"/>
  </w:num>
  <w:num w:numId="21">
    <w:abstractNumId w:val="48"/>
  </w:num>
  <w:num w:numId="22">
    <w:abstractNumId w:val="19"/>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8"/>
  </w:num>
  <w:num w:numId="34">
    <w:abstractNumId w:val="39"/>
  </w:num>
  <w:num w:numId="35">
    <w:abstractNumId w:val="46"/>
  </w:num>
  <w:num w:numId="36">
    <w:abstractNumId w:val="15"/>
  </w:num>
  <w:num w:numId="37">
    <w:abstractNumId w:val="24"/>
  </w:num>
  <w:num w:numId="38">
    <w:abstractNumId w:val="37"/>
  </w:num>
  <w:num w:numId="39">
    <w:abstractNumId w:val="45"/>
  </w:num>
  <w:num w:numId="40">
    <w:abstractNumId w:val="41"/>
  </w:num>
  <w:num w:numId="41">
    <w:abstractNumId w:val="20"/>
  </w:num>
  <w:num w:numId="42">
    <w:abstractNumId w:val="0"/>
  </w:num>
  <w:num w:numId="43">
    <w:abstractNumId w:val="29"/>
  </w:num>
  <w:num w:numId="44">
    <w:abstractNumId w:val="17"/>
  </w:num>
  <w:num w:numId="45">
    <w:abstractNumId w:val="18"/>
  </w:num>
  <w:num w:numId="46">
    <w:abstractNumId w:val="27"/>
  </w:num>
  <w:num w:numId="47">
    <w:abstractNumId w:val="21"/>
  </w:num>
  <w:num w:numId="48">
    <w:abstractNumId w:val="40"/>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699"/>
    <w:rsid w:val="00006FC2"/>
    <w:rsid w:val="00011EE7"/>
    <w:rsid w:val="00012B9B"/>
    <w:rsid w:val="00016E4E"/>
    <w:rsid w:val="00022A47"/>
    <w:rsid w:val="00024180"/>
    <w:rsid w:val="0002593B"/>
    <w:rsid w:val="000346BE"/>
    <w:rsid w:val="0003542E"/>
    <w:rsid w:val="000439E4"/>
    <w:rsid w:val="00050E14"/>
    <w:rsid w:val="0005692E"/>
    <w:rsid w:val="00060677"/>
    <w:rsid w:val="00066699"/>
    <w:rsid w:val="000721F1"/>
    <w:rsid w:val="00072E7E"/>
    <w:rsid w:val="000827F1"/>
    <w:rsid w:val="0008280E"/>
    <w:rsid w:val="00094D6E"/>
    <w:rsid w:val="00095F79"/>
    <w:rsid w:val="000A0E16"/>
    <w:rsid w:val="000A4E3A"/>
    <w:rsid w:val="000A687B"/>
    <w:rsid w:val="000B1272"/>
    <w:rsid w:val="000B327C"/>
    <w:rsid w:val="000B5E57"/>
    <w:rsid w:val="000C0AD4"/>
    <w:rsid w:val="000C149A"/>
    <w:rsid w:val="000D41B6"/>
    <w:rsid w:val="000F4E1F"/>
    <w:rsid w:val="00103F55"/>
    <w:rsid w:val="001059CD"/>
    <w:rsid w:val="00105D30"/>
    <w:rsid w:val="00112383"/>
    <w:rsid w:val="00116B2E"/>
    <w:rsid w:val="00120B31"/>
    <w:rsid w:val="00120E0F"/>
    <w:rsid w:val="00121F74"/>
    <w:rsid w:val="001247E5"/>
    <w:rsid w:val="0013251E"/>
    <w:rsid w:val="00136F20"/>
    <w:rsid w:val="00143B7D"/>
    <w:rsid w:val="00154374"/>
    <w:rsid w:val="00155585"/>
    <w:rsid w:val="00163487"/>
    <w:rsid w:val="001662AF"/>
    <w:rsid w:val="00170070"/>
    <w:rsid w:val="00176BE9"/>
    <w:rsid w:val="001900FC"/>
    <w:rsid w:val="001A5007"/>
    <w:rsid w:val="001A730B"/>
    <w:rsid w:val="001B487E"/>
    <w:rsid w:val="001C209E"/>
    <w:rsid w:val="001C3662"/>
    <w:rsid w:val="001C6932"/>
    <w:rsid w:val="001D0E53"/>
    <w:rsid w:val="001D55A5"/>
    <w:rsid w:val="001E2445"/>
    <w:rsid w:val="001E2B7A"/>
    <w:rsid w:val="001F3790"/>
    <w:rsid w:val="001F56A0"/>
    <w:rsid w:val="00205A6E"/>
    <w:rsid w:val="0021463D"/>
    <w:rsid w:val="0022635E"/>
    <w:rsid w:val="00233B8F"/>
    <w:rsid w:val="00235322"/>
    <w:rsid w:val="00237B0C"/>
    <w:rsid w:val="00241544"/>
    <w:rsid w:val="00241552"/>
    <w:rsid w:val="0024491A"/>
    <w:rsid w:val="002474D8"/>
    <w:rsid w:val="00253A50"/>
    <w:rsid w:val="002620A5"/>
    <w:rsid w:val="00264210"/>
    <w:rsid w:val="00271387"/>
    <w:rsid w:val="00271A4C"/>
    <w:rsid w:val="00297634"/>
    <w:rsid w:val="002A012D"/>
    <w:rsid w:val="002A2B7A"/>
    <w:rsid w:val="002A32C5"/>
    <w:rsid w:val="002A4126"/>
    <w:rsid w:val="002B17EF"/>
    <w:rsid w:val="002B2F09"/>
    <w:rsid w:val="002B4889"/>
    <w:rsid w:val="002B6D99"/>
    <w:rsid w:val="002B7E68"/>
    <w:rsid w:val="002C0F4D"/>
    <w:rsid w:val="002C3A62"/>
    <w:rsid w:val="002C5981"/>
    <w:rsid w:val="002C6A36"/>
    <w:rsid w:val="002C76E6"/>
    <w:rsid w:val="002E208C"/>
    <w:rsid w:val="002E51E8"/>
    <w:rsid w:val="002E6F8D"/>
    <w:rsid w:val="002F5A37"/>
    <w:rsid w:val="00310798"/>
    <w:rsid w:val="003219BD"/>
    <w:rsid w:val="00324183"/>
    <w:rsid w:val="00327392"/>
    <w:rsid w:val="00327DCE"/>
    <w:rsid w:val="003307FD"/>
    <w:rsid w:val="003364FF"/>
    <w:rsid w:val="003374C0"/>
    <w:rsid w:val="003412E3"/>
    <w:rsid w:val="003460B4"/>
    <w:rsid w:val="00361E19"/>
    <w:rsid w:val="00363585"/>
    <w:rsid w:val="0036409B"/>
    <w:rsid w:val="00365CCA"/>
    <w:rsid w:val="00376AB2"/>
    <w:rsid w:val="0038245C"/>
    <w:rsid w:val="00384B16"/>
    <w:rsid w:val="00387814"/>
    <w:rsid w:val="003A066E"/>
    <w:rsid w:val="003A3C83"/>
    <w:rsid w:val="003A52A2"/>
    <w:rsid w:val="003A5CB8"/>
    <w:rsid w:val="003A66B8"/>
    <w:rsid w:val="003A7797"/>
    <w:rsid w:val="003B4021"/>
    <w:rsid w:val="003B4623"/>
    <w:rsid w:val="003D3911"/>
    <w:rsid w:val="003D4644"/>
    <w:rsid w:val="003F54F1"/>
    <w:rsid w:val="004017D4"/>
    <w:rsid w:val="00405DD1"/>
    <w:rsid w:val="00407E0E"/>
    <w:rsid w:val="00410FB9"/>
    <w:rsid w:val="00412984"/>
    <w:rsid w:val="00421EEF"/>
    <w:rsid w:val="0042227B"/>
    <w:rsid w:val="004227E8"/>
    <w:rsid w:val="00423603"/>
    <w:rsid w:val="004237AA"/>
    <w:rsid w:val="00424224"/>
    <w:rsid w:val="00436518"/>
    <w:rsid w:val="00436F69"/>
    <w:rsid w:val="00452291"/>
    <w:rsid w:val="00452B53"/>
    <w:rsid w:val="00454DFB"/>
    <w:rsid w:val="004635B2"/>
    <w:rsid w:val="004678F3"/>
    <w:rsid w:val="00471C55"/>
    <w:rsid w:val="004721B6"/>
    <w:rsid w:val="00492CCC"/>
    <w:rsid w:val="004956FA"/>
    <w:rsid w:val="004A061D"/>
    <w:rsid w:val="004A343E"/>
    <w:rsid w:val="004B4206"/>
    <w:rsid w:val="004B5379"/>
    <w:rsid w:val="004C2371"/>
    <w:rsid w:val="004C60A5"/>
    <w:rsid w:val="004D0E19"/>
    <w:rsid w:val="004D3DD1"/>
    <w:rsid w:val="004D5590"/>
    <w:rsid w:val="004E3786"/>
    <w:rsid w:val="004E495F"/>
    <w:rsid w:val="004E6640"/>
    <w:rsid w:val="004F0090"/>
    <w:rsid w:val="00501484"/>
    <w:rsid w:val="005041B4"/>
    <w:rsid w:val="00506042"/>
    <w:rsid w:val="005068BF"/>
    <w:rsid w:val="00507513"/>
    <w:rsid w:val="00511BAF"/>
    <w:rsid w:val="00514456"/>
    <w:rsid w:val="00514F9D"/>
    <w:rsid w:val="00515348"/>
    <w:rsid w:val="00536425"/>
    <w:rsid w:val="0055343D"/>
    <w:rsid w:val="00555646"/>
    <w:rsid w:val="005608CB"/>
    <w:rsid w:val="0057297B"/>
    <w:rsid w:val="005834E2"/>
    <w:rsid w:val="00585CC8"/>
    <w:rsid w:val="00587A34"/>
    <w:rsid w:val="00590466"/>
    <w:rsid w:val="00593BD8"/>
    <w:rsid w:val="005956FB"/>
    <w:rsid w:val="00595E7B"/>
    <w:rsid w:val="0059617A"/>
    <w:rsid w:val="00597CE3"/>
    <w:rsid w:val="005A0927"/>
    <w:rsid w:val="005A37F6"/>
    <w:rsid w:val="005A5107"/>
    <w:rsid w:val="005A5710"/>
    <w:rsid w:val="005B1B41"/>
    <w:rsid w:val="005B610C"/>
    <w:rsid w:val="005C08C5"/>
    <w:rsid w:val="005C3E97"/>
    <w:rsid w:val="005C7ED1"/>
    <w:rsid w:val="005E6965"/>
    <w:rsid w:val="005F6615"/>
    <w:rsid w:val="00604527"/>
    <w:rsid w:val="006073E0"/>
    <w:rsid w:val="00607523"/>
    <w:rsid w:val="0061504D"/>
    <w:rsid w:val="00615A2F"/>
    <w:rsid w:val="00617516"/>
    <w:rsid w:val="00625882"/>
    <w:rsid w:val="006363B3"/>
    <w:rsid w:val="00655654"/>
    <w:rsid w:val="00662B6D"/>
    <w:rsid w:val="00672093"/>
    <w:rsid w:val="00672362"/>
    <w:rsid w:val="006741C8"/>
    <w:rsid w:val="00674620"/>
    <w:rsid w:val="006749C9"/>
    <w:rsid w:val="00677892"/>
    <w:rsid w:val="0068048B"/>
    <w:rsid w:val="00681C20"/>
    <w:rsid w:val="006829BE"/>
    <w:rsid w:val="00683166"/>
    <w:rsid w:val="006837A5"/>
    <w:rsid w:val="00685E6A"/>
    <w:rsid w:val="0069036E"/>
    <w:rsid w:val="00693321"/>
    <w:rsid w:val="00693B3E"/>
    <w:rsid w:val="006A0BB6"/>
    <w:rsid w:val="006A4350"/>
    <w:rsid w:val="006A6E50"/>
    <w:rsid w:val="006A7261"/>
    <w:rsid w:val="006B0FCB"/>
    <w:rsid w:val="006B6760"/>
    <w:rsid w:val="006B79D7"/>
    <w:rsid w:val="006C1535"/>
    <w:rsid w:val="006D1065"/>
    <w:rsid w:val="006D2A16"/>
    <w:rsid w:val="006D3A89"/>
    <w:rsid w:val="006D541B"/>
    <w:rsid w:val="006D67C4"/>
    <w:rsid w:val="006E2ADC"/>
    <w:rsid w:val="006E2F2E"/>
    <w:rsid w:val="006F31CB"/>
    <w:rsid w:val="00701D62"/>
    <w:rsid w:val="00706347"/>
    <w:rsid w:val="00706901"/>
    <w:rsid w:val="007161DA"/>
    <w:rsid w:val="00720BA8"/>
    <w:rsid w:val="00725D66"/>
    <w:rsid w:val="00732E7B"/>
    <w:rsid w:val="007542E2"/>
    <w:rsid w:val="00755F1C"/>
    <w:rsid w:val="00763155"/>
    <w:rsid w:val="00763B60"/>
    <w:rsid w:val="00771FDF"/>
    <w:rsid w:val="00773074"/>
    <w:rsid w:val="00783515"/>
    <w:rsid w:val="007879D7"/>
    <w:rsid w:val="007A2786"/>
    <w:rsid w:val="007B243C"/>
    <w:rsid w:val="007B260E"/>
    <w:rsid w:val="007B3757"/>
    <w:rsid w:val="007B3CBB"/>
    <w:rsid w:val="007C2644"/>
    <w:rsid w:val="007C3E6C"/>
    <w:rsid w:val="007D2212"/>
    <w:rsid w:val="007F441C"/>
    <w:rsid w:val="008019B2"/>
    <w:rsid w:val="008024AA"/>
    <w:rsid w:val="0080547F"/>
    <w:rsid w:val="008059C8"/>
    <w:rsid w:val="00807059"/>
    <w:rsid w:val="00807C17"/>
    <w:rsid w:val="00812240"/>
    <w:rsid w:val="00812787"/>
    <w:rsid w:val="00815E82"/>
    <w:rsid w:val="00825B80"/>
    <w:rsid w:val="00835B25"/>
    <w:rsid w:val="008456D9"/>
    <w:rsid w:val="00851BB6"/>
    <w:rsid w:val="00852798"/>
    <w:rsid w:val="0085459F"/>
    <w:rsid w:val="0085673B"/>
    <w:rsid w:val="0086225D"/>
    <w:rsid w:val="00872172"/>
    <w:rsid w:val="00873299"/>
    <w:rsid w:val="00873CC8"/>
    <w:rsid w:val="0088618F"/>
    <w:rsid w:val="00895360"/>
    <w:rsid w:val="008A6DFB"/>
    <w:rsid w:val="008B2741"/>
    <w:rsid w:val="008B35E2"/>
    <w:rsid w:val="008C73E2"/>
    <w:rsid w:val="008E0FB9"/>
    <w:rsid w:val="008E65AB"/>
    <w:rsid w:val="008E7BEB"/>
    <w:rsid w:val="008F37CD"/>
    <w:rsid w:val="008F79CE"/>
    <w:rsid w:val="0092017E"/>
    <w:rsid w:val="009223C6"/>
    <w:rsid w:val="00930C8C"/>
    <w:rsid w:val="0093747B"/>
    <w:rsid w:val="00937CD0"/>
    <w:rsid w:val="00940332"/>
    <w:rsid w:val="009469C3"/>
    <w:rsid w:val="00947E7B"/>
    <w:rsid w:val="00961617"/>
    <w:rsid w:val="009703F1"/>
    <w:rsid w:val="00972B08"/>
    <w:rsid w:val="00976C47"/>
    <w:rsid w:val="00976E5A"/>
    <w:rsid w:val="0098477A"/>
    <w:rsid w:val="00991BA0"/>
    <w:rsid w:val="00991F3B"/>
    <w:rsid w:val="00994094"/>
    <w:rsid w:val="009A4AAE"/>
    <w:rsid w:val="009A6C71"/>
    <w:rsid w:val="009A7469"/>
    <w:rsid w:val="009C5E8E"/>
    <w:rsid w:val="009D59D4"/>
    <w:rsid w:val="009E2551"/>
    <w:rsid w:val="009F54DF"/>
    <w:rsid w:val="009F557C"/>
    <w:rsid w:val="009F5D10"/>
    <w:rsid w:val="00A01A74"/>
    <w:rsid w:val="00A021CA"/>
    <w:rsid w:val="00A16E9C"/>
    <w:rsid w:val="00A22F8E"/>
    <w:rsid w:val="00A27300"/>
    <w:rsid w:val="00A276BF"/>
    <w:rsid w:val="00A30F00"/>
    <w:rsid w:val="00A36BE4"/>
    <w:rsid w:val="00A36E50"/>
    <w:rsid w:val="00A41760"/>
    <w:rsid w:val="00A52D74"/>
    <w:rsid w:val="00A56F50"/>
    <w:rsid w:val="00A67B19"/>
    <w:rsid w:val="00A763E3"/>
    <w:rsid w:val="00A774CB"/>
    <w:rsid w:val="00A83C4D"/>
    <w:rsid w:val="00A8475C"/>
    <w:rsid w:val="00A910D4"/>
    <w:rsid w:val="00A9604A"/>
    <w:rsid w:val="00A96847"/>
    <w:rsid w:val="00AA114A"/>
    <w:rsid w:val="00AA4155"/>
    <w:rsid w:val="00AA766A"/>
    <w:rsid w:val="00AB4952"/>
    <w:rsid w:val="00AC1766"/>
    <w:rsid w:val="00AC2322"/>
    <w:rsid w:val="00AC2C97"/>
    <w:rsid w:val="00AC5A99"/>
    <w:rsid w:val="00AC608B"/>
    <w:rsid w:val="00AD2773"/>
    <w:rsid w:val="00AE6882"/>
    <w:rsid w:val="00AF077C"/>
    <w:rsid w:val="00AF2005"/>
    <w:rsid w:val="00AF5847"/>
    <w:rsid w:val="00B14106"/>
    <w:rsid w:val="00B20696"/>
    <w:rsid w:val="00B2431C"/>
    <w:rsid w:val="00B24CC2"/>
    <w:rsid w:val="00B27258"/>
    <w:rsid w:val="00B27E90"/>
    <w:rsid w:val="00B42E96"/>
    <w:rsid w:val="00B52530"/>
    <w:rsid w:val="00B56106"/>
    <w:rsid w:val="00B64ADE"/>
    <w:rsid w:val="00B65F5B"/>
    <w:rsid w:val="00B66169"/>
    <w:rsid w:val="00B66B8B"/>
    <w:rsid w:val="00B66C76"/>
    <w:rsid w:val="00B71126"/>
    <w:rsid w:val="00B80F86"/>
    <w:rsid w:val="00B84889"/>
    <w:rsid w:val="00B857D4"/>
    <w:rsid w:val="00B861D1"/>
    <w:rsid w:val="00B93886"/>
    <w:rsid w:val="00B946E1"/>
    <w:rsid w:val="00BA371A"/>
    <w:rsid w:val="00BA6531"/>
    <w:rsid w:val="00BA754E"/>
    <w:rsid w:val="00BA7F75"/>
    <w:rsid w:val="00BC26AA"/>
    <w:rsid w:val="00BC2D5E"/>
    <w:rsid w:val="00BD1AA8"/>
    <w:rsid w:val="00BD2D9F"/>
    <w:rsid w:val="00BD5195"/>
    <w:rsid w:val="00BD7B1B"/>
    <w:rsid w:val="00BE1F4B"/>
    <w:rsid w:val="00BE22DB"/>
    <w:rsid w:val="00BF0A54"/>
    <w:rsid w:val="00BF2F63"/>
    <w:rsid w:val="00C04182"/>
    <w:rsid w:val="00C051D6"/>
    <w:rsid w:val="00C05C28"/>
    <w:rsid w:val="00C12EA9"/>
    <w:rsid w:val="00C20791"/>
    <w:rsid w:val="00C20E44"/>
    <w:rsid w:val="00C27639"/>
    <w:rsid w:val="00C27FAC"/>
    <w:rsid w:val="00C322FF"/>
    <w:rsid w:val="00C35356"/>
    <w:rsid w:val="00C36190"/>
    <w:rsid w:val="00C52086"/>
    <w:rsid w:val="00C52104"/>
    <w:rsid w:val="00C567D7"/>
    <w:rsid w:val="00C61605"/>
    <w:rsid w:val="00C65D4B"/>
    <w:rsid w:val="00C6642D"/>
    <w:rsid w:val="00C67B96"/>
    <w:rsid w:val="00C71432"/>
    <w:rsid w:val="00C94E98"/>
    <w:rsid w:val="00C97623"/>
    <w:rsid w:val="00C97AE6"/>
    <w:rsid w:val="00CA23EF"/>
    <w:rsid w:val="00CA3209"/>
    <w:rsid w:val="00CB1595"/>
    <w:rsid w:val="00CB24B4"/>
    <w:rsid w:val="00CB2E30"/>
    <w:rsid w:val="00CB6EAD"/>
    <w:rsid w:val="00CB7AB1"/>
    <w:rsid w:val="00CC3B83"/>
    <w:rsid w:val="00CC6127"/>
    <w:rsid w:val="00CE0BC0"/>
    <w:rsid w:val="00CE17EC"/>
    <w:rsid w:val="00CE2FED"/>
    <w:rsid w:val="00CE546F"/>
    <w:rsid w:val="00CE6CE1"/>
    <w:rsid w:val="00CF69E1"/>
    <w:rsid w:val="00D0212C"/>
    <w:rsid w:val="00D04D9B"/>
    <w:rsid w:val="00D20C15"/>
    <w:rsid w:val="00D31246"/>
    <w:rsid w:val="00D36BAC"/>
    <w:rsid w:val="00D41B44"/>
    <w:rsid w:val="00D44658"/>
    <w:rsid w:val="00D44ED1"/>
    <w:rsid w:val="00D50839"/>
    <w:rsid w:val="00D51402"/>
    <w:rsid w:val="00D53E35"/>
    <w:rsid w:val="00D549E4"/>
    <w:rsid w:val="00D558DA"/>
    <w:rsid w:val="00D65098"/>
    <w:rsid w:val="00D656BB"/>
    <w:rsid w:val="00D76E95"/>
    <w:rsid w:val="00D826CC"/>
    <w:rsid w:val="00D875E1"/>
    <w:rsid w:val="00D8795B"/>
    <w:rsid w:val="00D92AA5"/>
    <w:rsid w:val="00D9448F"/>
    <w:rsid w:val="00D968F6"/>
    <w:rsid w:val="00DA1DFE"/>
    <w:rsid w:val="00DA3D98"/>
    <w:rsid w:val="00DA6A79"/>
    <w:rsid w:val="00DB266F"/>
    <w:rsid w:val="00DB2C93"/>
    <w:rsid w:val="00DC1CED"/>
    <w:rsid w:val="00DC6AD3"/>
    <w:rsid w:val="00DD0908"/>
    <w:rsid w:val="00DE61FA"/>
    <w:rsid w:val="00DE7063"/>
    <w:rsid w:val="00DF3104"/>
    <w:rsid w:val="00DF666B"/>
    <w:rsid w:val="00DF69AA"/>
    <w:rsid w:val="00E030D4"/>
    <w:rsid w:val="00E1072C"/>
    <w:rsid w:val="00E13E19"/>
    <w:rsid w:val="00E2095F"/>
    <w:rsid w:val="00E22C57"/>
    <w:rsid w:val="00E2613A"/>
    <w:rsid w:val="00E305F9"/>
    <w:rsid w:val="00E339B6"/>
    <w:rsid w:val="00E435D6"/>
    <w:rsid w:val="00E57E9B"/>
    <w:rsid w:val="00E6013B"/>
    <w:rsid w:val="00E61B06"/>
    <w:rsid w:val="00E61EBA"/>
    <w:rsid w:val="00E62596"/>
    <w:rsid w:val="00E70921"/>
    <w:rsid w:val="00E73AC9"/>
    <w:rsid w:val="00E77525"/>
    <w:rsid w:val="00E8223E"/>
    <w:rsid w:val="00E8389C"/>
    <w:rsid w:val="00E84459"/>
    <w:rsid w:val="00E86274"/>
    <w:rsid w:val="00E90585"/>
    <w:rsid w:val="00EA17A1"/>
    <w:rsid w:val="00EA28E8"/>
    <w:rsid w:val="00EA2FE8"/>
    <w:rsid w:val="00EA4488"/>
    <w:rsid w:val="00EA7109"/>
    <w:rsid w:val="00EA757E"/>
    <w:rsid w:val="00EB03B4"/>
    <w:rsid w:val="00EB0466"/>
    <w:rsid w:val="00EC0E11"/>
    <w:rsid w:val="00EC3BA9"/>
    <w:rsid w:val="00EC5F95"/>
    <w:rsid w:val="00EC73DE"/>
    <w:rsid w:val="00ED078C"/>
    <w:rsid w:val="00ED0F08"/>
    <w:rsid w:val="00ED186B"/>
    <w:rsid w:val="00ED7BA8"/>
    <w:rsid w:val="00EE1110"/>
    <w:rsid w:val="00EE293D"/>
    <w:rsid w:val="00EE2DEB"/>
    <w:rsid w:val="00EE43E5"/>
    <w:rsid w:val="00F01DA4"/>
    <w:rsid w:val="00F02B7C"/>
    <w:rsid w:val="00F02FA7"/>
    <w:rsid w:val="00F078D7"/>
    <w:rsid w:val="00F079F4"/>
    <w:rsid w:val="00F179E4"/>
    <w:rsid w:val="00F20DA9"/>
    <w:rsid w:val="00F24618"/>
    <w:rsid w:val="00F26575"/>
    <w:rsid w:val="00F26AD9"/>
    <w:rsid w:val="00F272CE"/>
    <w:rsid w:val="00F33BE4"/>
    <w:rsid w:val="00F34161"/>
    <w:rsid w:val="00F362E0"/>
    <w:rsid w:val="00F4135B"/>
    <w:rsid w:val="00F45D29"/>
    <w:rsid w:val="00F47FD6"/>
    <w:rsid w:val="00F52AD2"/>
    <w:rsid w:val="00F55F1D"/>
    <w:rsid w:val="00F5671C"/>
    <w:rsid w:val="00F57A72"/>
    <w:rsid w:val="00F6082F"/>
    <w:rsid w:val="00F630AB"/>
    <w:rsid w:val="00F65AC0"/>
    <w:rsid w:val="00F72F21"/>
    <w:rsid w:val="00F733D6"/>
    <w:rsid w:val="00F73C23"/>
    <w:rsid w:val="00F82260"/>
    <w:rsid w:val="00F9264B"/>
    <w:rsid w:val="00F97C26"/>
    <w:rsid w:val="00FB0DAF"/>
    <w:rsid w:val="00FB413F"/>
    <w:rsid w:val="00FB4BFC"/>
    <w:rsid w:val="00FB7A3C"/>
    <w:rsid w:val="00FC6E2A"/>
    <w:rsid w:val="00FE7779"/>
    <w:rsid w:val="00FF1E95"/>
    <w:rsid w:val="00FF2984"/>
    <w:rsid w:val="00FF444D"/>
    <w:rsid w:val="00FF57C5"/>
    <w:rsid w:val="00FF58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BA167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page number"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6847"/>
    <w:rPr>
      <w:sz w:val="22"/>
      <w:lang w:val="en-GB"/>
    </w:rPr>
  </w:style>
  <w:style w:type="paragraph" w:styleId="Heading1">
    <w:name w:val="heading 1"/>
    <w:basedOn w:val="Normal"/>
    <w:next w:val="Normal"/>
    <w:qFormat/>
    <w:rsid w:val="007B3757"/>
    <w:pPr>
      <w:keepNext/>
      <w:numPr>
        <w:numId w:val="15"/>
      </w:numPr>
      <w:suppressAutoHyphens/>
      <w:spacing w:before="240" w:after="60"/>
      <w:outlineLvl w:val="0"/>
    </w:pPr>
    <w:rPr>
      <w:rFonts w:ascii="Arial" w:hAnsi="Arial" w:cs="Arial"/>
      <w:b/>
      <w:bCs/>
      <w:kern w:val="32"/>
      <w:sz w:val="32"/>
      <w:szCs w:val="32"/>
      <w:lang w:val="de-DE" w:eastAsia="ar-SA"/>
    </w:rPr>
  </w:style>
  <w:style w:type="paragraph" w:styleId="Heading2">
    <w:name w:val="heading 2"/>
    <w:basedOn w:val="Normal"/>
    <w:next w:val="Normal"/>
    <w:qFormat/>
    <w:rsid w:val="007B3757"/>
    <w:pPr>
      <w:keepNext/>
      <w:numPr>
        <w:ilvl w:val="1"/>
        <w:numId w:val="15"/>
      </w:numPr>
      <w:suppressAutoHyphens/>
      <w:spacing w:before="240" w:after="60"/>
      <w:outlineLvl w:val="1"/>
    </w:pPr>
    <w:rPr>
      <w:rFonts w:ascii="Arial" w:hAnsi="Arial" w:cs="Arial"/>
      <w:b/>
      <w:bCs/>
      <w:i/>
      <w:iCs/>
      <w:sz w:val="28"/>
      <w:szCs w:val="28"/>
      <w:lang w:val="de-DE" w:eastAsia="ar-SA"/>
    </w:rPr>
  </w:style>
  <w:style w:type="paragraph" w:styleId="Heading3">
    <w:name w:val="heading 3"/>
    <w:basedOn w:val="Normal"/>
    <w:next w:val="Normal"/>
    <w:qFormat/>
    <w:rsid w:val="00011EE7"/>
    <w:pPr>
      <w:keepNext/>
      <w:spacing w:before="240" w:after="60"/>
      <w:outlineLvl w:val="2"/>
    </w:pPr>
    <w:rPr>
      <w:rFonts w:ascii="Arial" w:hAnsi="Arial" w:cs="Arial"/>
      <w:b/>
      <w:bCs/>
      <w:sz w:val="26"/>
      <w:szCs w:val="26"/>
    </w:rPr>
  </w:style>
  <w:style w:type="paragraph" w:styleId="Heading4">
    <w:name w:val="heading 4"/>
    <w:basedOn w:val="Normal"/>
    <w:next w:val="Normal"/>
    <w:qFormat/>
    <w:rsid w:val="00011EE7"/>
    <w:pPr>
      <w:keepNext/>
      <w:spacing w:before="240" w:after="60"/>
      <w:outlineLvl w:val="3"/>
    </w:pPr>
    <w:rPr>
      <w:b/>
      <w:bCs/>
      <w:sz w:val="28"/>
      <w:szCs w:val="28"/>
    </w:rPr>
  </w:style>
  <w:style w:type="paragraph" w:styleId="Heading5">
    <w:name w:val="heading 5"/>
    <w:basedOn w:val="Normal"/>
    <w:next w:val="Normal"/>
    <w:qFormat/>
    <w:rsid w:val="00011EE7"/>
    <w:pPr>
      <w:spacing w:before="240" w:after="60"/>
      <w:outlineLvl w:val="4"/>
    </w:pPr>
    <w:rPr>
      <w:b/>
      <w:bCs/>
      <w:i/>
      <w:iCs/>
      <w:sz w:val="26"/>
      <w:szCs w:val="26"/>
    </w:rPr>
  </w:style>
  <w:style w:type="paragraph" w:styleId="Heading6">
    <w:name w:val="heading 6"/>
    <w:basedOn w:val="Normal"/>
    <w:next w:val="Normal"/>
    <w:qFormat/>
    <w:rsid w:val="00011EE7"/>
    <w:pPr>
      <w:spacing w:before="240" w:after="60"/>
      <w:outlineLvl w:val="5"/>
    </w:pPr>
    <w:rPr>
      <w:b/>
      <w:bCs/>
      <w:szCs w:val="22"/>
    </w:rPr>
  </w:style>
  <w:style w:type="paragraph" w:styleId="Heading7">
    <w:name w:val="heading 7"/>
    <w:basedOn w:val="Normal"/>
    <w:next w:val="Normal"/>
    <w:qFormat/>
    <w:rsid w:val="00011EE7"/>
    <w:pPr>
      <w:spacing w:before="240" w:after="60"/>
      <w:outlineLvl w:val="6"/>
    </w:pPr>
    <w:rPr>
      <w:sz w:val="24"/>
      <w:szCs w:val="24"/>
    </w:rPr>
  </w:style>
  <w:style w:type="paragraph" w:styleId="Heading8">
    <w:name w:val="heading 8"/>
    <w:basedOn w:val="Normal"/>
    <w:next w:val="Normal"/>
    <w:qFormat/>
    <w:rsid w:val="00011EE7"/>
    <w:pPr>
      <w:spacing w:before="240" w:after="60"/>
      <w:outlineLvl w:val="7"/>
    </w:pPr>
    <w:rPr>
      <w:i/>
      <w:iCs/>
      <w:sz w:val="24"/>
      <w:szCs w:val="24"/>
    </w:rPr>
  </w:style>
  <w:style w:type="paragraph" w:styleId="Heading9">
    <w:name w:val="heading 9"/>
    <w:basedOn w:val="Normal"/>
    <w:next w:val="Normal"/>
    <w:qFormat/>
    <w:rsid w:val="00011EE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593BD8"/>
    <w:rPr>
      <w:color w:val="0000FF"/>
      <w:u w:val="single"/>
    </w:rPr>
  </w:style>
  <w:style w:type="paragraph" w:styleId="Caption">
    <w:name w:val="caption"/>
    <w:basedOn w:val="Normal"/>
    <w:next w:val="Normal"/>
    <w:qFormat/>
    <w:rsid w:val="00593BD8"/>
    <w:pPr>
      <w:spacing w:line="288" w:lineRule="auto"/>
    </w:pPr>
    <w:rPr>
      <w:b/>
      <w:lang w:val="de-DE" w:eastAsia="de-DE"/>
    </w:rPr>
  </w:style>
  <w:style w:type="paragraph" w:styleId="Footer">
    <w:name w:val="footer"/>
    <w:basedOn w:val="Normal"/>
    <w:link w:val="FooterChar"/>
    <w:uiPriority w:val="99"/>
    <w:rsid w:val="00593BD8"/>
    <w:pPr>
      <w:tabs>
        <w:tab w:val="center" w:pos="4536"/>
        <w:tab w:val="right" w:pos="9072"/>
      </w:tabs>
    </w:pPr>
  </w:style>
  <w:style w:type="character" w:styleId="PageNumber">
    <w:name w:val="page number"/>
    <w:basedOn w:val="DefaultParagraphFont"/>
    <w:uiPriority w:val="99"/>
    <w:semiHidden/>
    <w:rsid w:val="00593BD8"/>
  </w:style>
  <w:style w:type="paragraph" w:styleId="Header">
    <w:name w:val="header"/>
    <w:basedOn w:val="Normal"/>
    <w:link w:val="HeaderChar"/>
    <w:rsid w:val="00593BD8"/>
    <w:pPr>
      <w:tabs>
        <w:tab w:val="center" w:pos="4536"/>
        <w:tab w:val="right" w:pos="9072"/>
      </w:tabs>
    </w:pPr>
  </w:style>
  <w:style w:type="character" w:customStyle="1" w:styleId="FootnoteCharacters">
    <w:name w:val="Footnote Characters"/>
    <w:semiHidden/>
    <w:rsid w:val="000B327C"/>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
    <w:uiPriority w:val="99"/>
    <w:rsid w:val="000B327C"/>
    <w:pPr>
      <w:suppressAutoHyphens/>
    </w:pPr>
    <w:rPr>
      <w:sz w:val="20"/>
      <w:lang w:val="de-DE" w:eastAsia="ar-SA"/>
    </w:rPr>
  </w:style>
  <w:style w:type="character" w:styleId="CommentReference">
    <w:name w:val="annotation reference"/>
    <w:semiHidden/>
    <w:rsid w:val="003D3911"/>
    <w:rPr>
      <w:sz w:val="16"/>
      <w:szCs w:val="16"/>
    </w:rPr>
  </w:style>
  <w:style w:type="paragraph" w:styleId="CommentText">
    <w:name w:val="annotation text"/>
    <w:basedOn w:val="Normal"/>
    <w:semiHidden/>
    <w:rsid w:val="003D3911"/>
    <w:rPr>
      <w:sz w:val="20"/>
    </w:rPr>
  </w:style>
  <w:style w:type="paragraph" w:styleId="CommentSubject">
    <w:name w:val="annotation subject"/>
    <w:basedOn w:val="CommentText"/>
    <w:next w:val="CommentText"/>
    <w:semiHidden/>
    <w:rsid w:val="003D3911"/>
    <w:rPr>
      <w:b/>
      <w:bCs/>
    </w:rPr>
  </w:style>
  <w:style w:type="paragraph" w:styleId="BalloonText">
    <w:name w:val="Balloon Text"/>
    <w:basedOn w:val="Normal"/>
    <w:semiHidden/>
    <w:rsid w:val="003D3911"/>
    <w:rPr>
      <w:rFonts w:ascii="Tahoma" w:hAnsi="Tahoma" w:cs="Tahoma"/>
      <w:sz w:val="16"/>
      <w:szCs w:val="16"/>
    </w:rPr>
  </w:style>
  <w:style w:type="numbering" w:styleId="111111">
    <w:name w:val="Outline List 2"/>
    <w:basedOn w:val="NoList"/>
    <w:semiHidden/>
    <w:rsid w:val="00011EE7"/>
    <w:pPr>
      <w:numPr>
        <w:numId w:val="20"/>
      </w:numPr>
    </w:pPr>
  </w:style>
  <w:style w:type="character" w:styleId="FootnoteReference">
    <w:name w:val="footnote reference"/>
    <w:uiPriority w:val="99"/>
    <w:rsid w:val="00807059"/>
    <w:rPr>
      <w:vertAlign w:val="superscript"/>
    </w:rPr>
  </w:style>
  <w:style w:type="numbering" w:styleId="1ai">
    <w:name w:val="Outline List 1"/>
    <w:basedOn w:val="NoList"/>
    <w:semiHidden/>
    <w:rsid w:val="00011EE7"/>
    <w:pPr>
      <w:numPr>
        <w:numId w:val="21"/>
      </w:numPr>
    </w:pPr>
  </w:style>
  <w:style w:type="paragraph" w:styleId="Salutation">
    <w:name w:val="Salutation"/>
    <w:basedOn w:val="Normal"/>
    <w:next w:val="Normal"/>
    <w:semiHidden/>
    <w:rsid w:val="00011EE7"/>
  </w:style>
  <w:style w:type="numbering" w:styleId="ArticleSection">
    <w:name w:val="Outline List 3"/>
    <w:basedOn w:val="NoList"/>
    <w:semiHidden/>
    <w:rsid w:val="00011EE7"/>
    <w:pPr>
      <w:numPr>
        <w:numId w:val="22"/>
      </w:numPr>
    </w:pPr>
  </w:style>
  <w:style w:type="paragraph" w:styleId="ListBullet">
    <w:name w:val="List Bullet"/>
    <w:basedOn w:val="Normal"/>
    <w:semiHidden/>
    <w:rsid w:val="00011EE7"/>
    <w:pPr>
      <w:numPr>
        <w:numId w:val="23"/>
      </w:numPr>
    </w:pPr>
  </w:style>
  <w:style w:type="paragraph" w:styleId="ListBullet2">
    <w:name w:val="List Bullet 2"/>
    <w:basedOn w:val="Normal"/>
    <w:semiHidden/>
    <w:rsid w:val="00011EE7"/>
    <w:pPr>
      <w:numPr>
        <w:numId w:val="24"/>
      </w:numPr>
    </w:pPr>
  </w:style>
  <w:style w:type="paragraph" w:styleId="ListBullet3">
    <w:name w:val="List Bullet 3"/>
    <w:basedOn w:val="Normal"/>
    <w:semiHidden/>
    <w:rsid w:val="00011EE7"/>
    <w:pPr>
      <w:numPr>
        <w:numId w:val="25"/>
      </w:numPr>
    </w:pPr>
  </w:style>
  <w:style w:type="paragraph" w:styleId="ListBullet4">
    <w:name w:val="List Bullet 4"/>
    <w:basedOn w:val="Normal"/>
    <w:semiHidden/>
    <w:rsid w:val="00011EE7"/>
    <w:pPr>
      <w:numPr>
        <w:numId w:val="26"/>
      </w:numPr>
    </w:pPr>
  </w:style>
  <w:style w:type="paragraph" w:styleId="ListBullet5">
    <w:name w:val="List Bullet 5"/>
    <w:basedOn w:val="Normal"/>
    <w:semiHidden/>
    <w:rsid w:val="00011EE7"/>
    <w:pPr>
      <w:numPr>
        <w:numId w:val="27"/>
      </w:numPr>
    </w:pPr>
  </w:style>
  <w:style w:type="character" w:styleId="FollowedHyperlink">
    <w:name w:val="FollowedHyperlink"/>
    <w:semiHidden/>
    <w:rsid w:val="00011EE7"/>
    <w:rPr>
      <w:color w:val="800080"/>
      <w:u w:val="single"/>
    </w:rPr>
  </w:style>
  <w:style w:type="paragraph" w:styleId="BlockText">
    <w:name w:val="Block Text"/>
    <w:basedOn w:val="Normal"/>
    <w:semiHidden/>
    <w:rsid w:val="00011EE7"/>
    <w:pPr>
      <w:spacing w:after="120"/>
      <w:ind w:left="1440" w:right="1440"/>
    </w:pPr>
  </w:style>
  <w:style w:type="paragraph" w:styleId="Date">
    <w:name w:val="Date"/>
    <w:basedOn w:val="Normal"/>
    <w:next w:val="Normal"/>
    <w:semiHidden/>
    <w:rsid w:val="00011EE7"/>
  </w:style>
  <w:style w:type="paragraph" w:styleId="E-mailSignature">
    <w:name w:val="E-mail Signature"/>
    <w:basedOn w:val="Normal"/>
    <w:semiHidden/>
    <w:rsid w:val="00011EE7"/>
  </w:style>
  <w:style w:type="character" w:styleId="Strong">
    <w:name w:val="Strong"/>
    <w:qFormat/>
    <w:rsid w:val="00011EE7"/>
    <w:rPr>
      <w:b/>
      <w:bCs/>
    </w:rPr>
  </w:style>
  <w:style w:type="paragraph" w:styleId="NoteHeading">
    <w:name w:val="Note Heading"/>
    <w:basedOn w:val="Normal"/>
    <w:next w:val="Normal"/>
    <w:semiHidden/>
    <w:rsid w:val="00011EE7"/>
  </w:style>
  <w:style w:type="paragraph" w:styleId="Closing">
    <w:name w:val="Closing"/>
    <w:basedOn w:val="Normal"/>
    <w:semiHidden/>
    <w:rsid w:val="00011EE7"/>
    <w:pPr>
      <w:ind w:left="4252"/>
    </w:pPr>
  </w:style>
  <w:style w:type="character" w:styleId="Emphasis">
    <w:name w:val="Emphasis"/>
    <w:qFormat/>
    <w:rsid w:val="00011EE7"/>
    <w:rPr>
      <w:i/>
      <w:iCs/>
    </w:rPr>
  </w:style>
  <w:style w:type="paragraph" w:styleId="HTMLAddress">
    <w:name w:val="HTML Address"/>
    <w:basedOn w:val="Normal"/>
    <w:semiHidden/>
    <w:rsid w:val="00011EE7"/>
    <w:rPr>
      <w:i/>
      <w:iCs/>
    </w:rPr>
  </w:style>
  <w:style w:type="character" w:styleId="HTMLAcronym">
    <w:name w:val="HTML Acronym"/>
    <w:basedOn w:val="DefaultParagraphFont"/>
    <w:semiHidden/>
    <w:rsid w:val="00011EE7"/>
  </w:style>
  <w:style w:type="character" w:styleId="HTMLSample">
    <w:name w:val="HTML Sample"/>
    <w:semiHidden/>
    <w:rsid w:val="00011EE7"/>
    <w:rPr>
      <w:rFonts w:ascii="Courier New" w:hAnsi="Courier New" w:cs="Courier New"/>
    </w:rPr>
  </w:style>
  <w:style w:type="character" w:styleId="HTMLCode">
    <w:name w:val="HTML Code"/>
    <w:semiHidden/>
    <w:rsid w:val="00011EE7"/>
    <w:rPr>
      <w:rFonts w:ascii="Courier New" w:hAnsi="Courier New" w:cs="Courier New"/>
      <w:sz w:val="20"/>
      <w:szCs w:val="20"/>
    </w:rPr>
  </w:style>
  <w:style w:type="character" w:styleId="HTMLDefinition">
    <w:name w:val="HTML Definition"/>
    <w:semiHidden/>
    <w:rsid w:val="00011EE7"/>
    <w:rPr>
      <w:i/>
      <w:iCs/>
    </w:rPr>
  </w:style>
  <w:style w:type="character" w:styleId="HTMLTypewriter">
    <w:name w:val="HTML Typewriter"/>
    <w:semiHidden/>
    <w:rsid w:val="00011EE7"/>
    <w:rPr>
      <w:rFonts w:ascii="Courier New" w:hAnsi="Courier New" w:cs="Courier New"/>
      <w:sz w:val="20"/>
      <w:szCs w:val="20"/>
    </w:rPr>
  </w:style>
  <w:style w:type="character" w:styleId="HTMLKeyboard">
    <w:name w:val="HTML Keyboard"/>
    <w:semiHidden/>
    <w:rsid w:val="00011EE7"/>
    <w:rPr>
      <w:rFonts w:ascii="Courier New" w:hAnsi="Courier New" w:cs="Courier New"/>
      <w:sz w:val="20"/>
      <w:szCs w:val="20"/>
    </w:rPr>
  </w:style>
  <w:style w:type="character" w:styleId="HTMLVariable">
    <w:name w:val="HTML Variable"/>
    <w:semiHidden/>
    <w:rsid w:val="00011EE7"/>
    <w:rPr>
      <w:i/>
      <w:iCs/>
    </w:rPr>
  </w:style>
  <w:style w:type="paragraph" w:styleId="HTMLPreformatted">
    <w:name w:val="HTML Preformatted"/>
    <w:basedOn w:val="Normal"/>
    <w:semiHidden/>
    <w:rsid w:val="00011EE7"/>
    <w:rPr>
      <w:rFonts w:ascii="Courier New" w:hAnsi="Courier New" w:cs="Courier New"/>
      <w:sz w:val="20"/>
    </w:rPr>
  </w:style>
  <w:style w:type="character" w:styleId="HTMLCite">
    <w:name w:val="HTML Cite"/>
    <w:semiHidden/>
    <w:rsid w:val="00011EE7"/>
    <w:rPr>
      <w:i/>
      <w:iCs/>
    </w:rPr>
  </w:style>
  <w:style w:type="paragraph" w:styleId="List">
    <w:name w:val="List"/>
    <w:basedOn w:val="Normal"/>
    <w:semiHidden/>
    <w:rsid w:val="00011EE7"/>
    <w:pPr>
      <w:ind w:left="283" w:hanging="283"/>
    </w:pPr>
  </w:style>
  <w:style w:type="paragraph" w:styleId="List2">
    <w:name w:val="List 2"/>
    <w:basedOn w:val="Normal"/>
    <w:semiHidden/>
    <w:rsid w:val="00011EE7"/>
    <w:pPr>
      <w:ind w:left="566" w:hanging="283"/>
    </w:pPr>
  </w:style>
  <w:style w:type="paragraph" w:styleId="List3">
    <w:name w:val="List 3"/>
    <w:basedOn w:val="Normal"/>
    <w:semiHidden/>
    <w:rsid w:val="00011EE7"/>
    <w:pPr>
      <w:ind w:left="849" w:hanging="283"/>
    </w:pPr>
  </w:style>
  <w:style w:type="paragraph" w:styleId="List4">
    <w:name w:val="List 4"/>
    <w:basedOn w:val="Normal"/>
    <w:semiHidden/>
    <w:rsid w:val="00011EE7"/>
    <w:pPr>
      <w:ind w:left="1132" w:hanging="283"/>
    </w:pPr>
  </w:style>
  <w:style w:type="paragraph" w:styleId="List5">
    <w:name w:val="List 5"/>
    <w:basedOn w:val="Normal"/>
    <w:semiHidden/>
    <w:rsid w:val="00011EE7"/>
    <w:pPr>
      <w:ind w:left="1415" w:hanging="283"/>
    </w:pPr>
  </w:style>
  <w:style w:type="paragraph" w:styleId="ListContinue">
    <w:name w:val="List Continue"/>
    <w:basedOn w:val="Normal"/>
    <w:semiHidden/>
    <w:rsid w:val="00011EE7"/>
    <w:pPr>
      <w:spacing w:after="120"/>
      <w:ind w:left="283"/>
    </w:pPr>
  </w:style>
  <w:style w:type="paragraph" w:styleId="ListContinue2">
    <w:name w:val="List Continue 2"/>
    <w:basedOn w:val="Normal"/>
    <w:semiHidden/>
    <w:rsid w:val="00011EE7"/>
    <w:pPr>
      <w:spacing w:after="120"/>
      <w:ind w:left="566"/>
    </w:pPr>
  </w:style>
  <w:style w:type="paragraph" w:styleId="ListContinue3">
    <w:name w:val="List Continue 3"/>
    <w:basedOn w:val="Normal"/>
    <w:semiHidden/>
    <w:rsid w:val="00011EE7"/>
    <w:pPr>
      <w:spacing w:after="120"/>
      <w:ind w:left="849"/>
    </w:pPr>
  </w:style>
  <w:style w:type="paragraph" w:styleId="ListContinue4">
    <w:name w:val="List Continue 4"/>
    <w:basedOn w:val="Normal"/>
    <w:semiHidden/>
    <w:rsid w:val="00011EE7"/>
    <w:pPr>
      <w:spacing w:after="120"/>
      <w:ind w:left="1132"/>
    </w:pPr>
  </w:style>
  <w:style w:type="paragraph" w:styleId="ListContinue5">
    <w:name w:val="List Continue 5"/>
    <w:basedOn w:val="Normal"/>
    <w:semiHidden/>
    <w:rsid w:val="00011EE7"/>
    <w:pPr>
      <w:spacing w:after="120"/>
      <w:ind w:left="1415"/>
    </w:pPr>
  </w:style>
  <w:style w:type="paragraph" w:styleId="ListNumber">
    <w:name w:val="List Number"/>
    <w:basedOn w:val="Normal"/>
    <w:semiHidden/>
    <w:rsid w:val="00011EE7"/>
    <w:pPr>
      <w:numPr>
        <w:numId w:val="28"/>
      </w:numPr>
    </w:pPr>
  </w:style>
  <w:style w:type="paragraph" w:styleId="ListNumber2">
    <w:name w:val="List Number 2"/>
    <w:basedOn w:val="Normal"/>
    <w:semiHidden/>
    <w:rsid w:val="00011EE7"/>
    <w:pPr>
      <w:numPr>
        <w:numId w:val="29"/>
      </w:numPr>
    </w:pPr>
  </w:style>
  <w:style w:type="paragraph" w:styleId="ListNumber3">
    <w:name w:val="List Number 3"/>
    <w:basedOn w:val="Normal"/>
    <w:semiHidden/>
    <w:rsid w:val="00011EE7"/>
    <w:pPr>
      <w:numPr>
        <w:numId w:val="30"/>
      </w:numPr>
    </w:pPr>
  </w:style>
  <w:style w:type="paragraph" w:styleId="ListNumber4">
    <w:name w:val="List Number 4"/>
    <w:basedOn w:val="Normal"/>
    <w:semiHidden/>
    <w:rsid w:val="00011EE7"/>
    <w:pPr>
      <w:numPr>
        <w:numId w:val="31"/>
      </w:numPr>
    </w:pPr>
  </w:style>
  <w:style w:type="paragraph" w:styleId="ListNumber5">
    <w:name w:val="List Number 5"/>
    <w:basedOn w:val="Normal"/>
    <w:semiHidden/>
    <w:rsid w:val="00011EE7"/>
    <w:pPr>
      <w:numPr>
        <w:numId w:val="32"/>
      </w:numPr>
    </w:pPr>
  </w:style>
  <w:style w:type="paragraph" w:styleId="MessageHeader">
    <w:name w:val="Message Header"/>
    <w:basedOn w:val="Normal"/>
    <w:semiHidden/>
    <w:rsid w:val="00011EE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PlainText">
    <w:name w:val="Plain Text"/>
    <w:basedOn w:val="Normal"/>
    <w:semiHidden/>
    <w:rsid w:val="00011EE7"/>
    <w:rPr>
      <w:rFonts w:ascii="Courier New" w:hAnsi="Courier New" w:cs="Courier New"/>
      <w:sz w:val="20"/>
    </w:rPr>
  </w:style>
  <w:style w:type="paragraph" w:styleId="NormalWeb">
    <w:name w:val="Normal (Web)"/>
    <w:basedOn w:val="Normal"/>
    <w:semiHidden/>
    <w:rsid w:val="00011EE7"/>
    <w:rPr>
      <w:sz w:val="24"/>
      <w:szCs w:val="24"/>
    </w:rPr>
  </w:style>
  <w:style w:type="paragraph" w:styleId="NormalIndent">
    <w:name w:val="Normal Indent"/>
    <w:basedOn w:val="Normal"/>
    <w:semiHidden/>
    <w:rsid w:val="00011EE7"/>
    <w:pPr>
      <w:ind w:left="708"/>
    </w:pPr>
  </w:style>
  <w:style w:type="table" w:styleId="Table3Deffects1">
    <w:name w:val="Table 3D effects 1"/>
    <w:basedOn w:val="TableNormal"/>
    <w:semiHidden/>
    <w:rsid w:val="00011EE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11EE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11EE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011EE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011EE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11EE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11EE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011EE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011EE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11EE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11EE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11EE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11EE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011EE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11EE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11EE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11EE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11EE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11EE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11EE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11EE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11EE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011EE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11EE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11EE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11EE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11EE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011EE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11EE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11EE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11EE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11EE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59"/>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semiHidden/>
    <w:rsid w:val="00011EE7"/>
    <w:pPr>
      <w:spacing w:after="120"/>
    </w:pPr>
  </w:style>
  <w:style w:type="paragraph" w:styleId="BodyText2">
    <w:name w:val="Body Text 2"/>
    <w:basedOn w:val="Normal"/>
    <w:semiHidden/>
    <w:rsid w:val="00011EE7"/>
    <w:pPr>
      <w:spacing w:after="120" w:line="480" w:lineRule="auto"/>
    </w:pPr>
  </w:style>
  <w:style w:type="paragraph" w:styleId="BodyText3">
    <w:name w:val="Body Text 3"/>
    <w:basedOn w:val="Normal"/>
    <w:semiHidden/>
    <w:rsid w:val="00011EE7"/>
    <w:pPr>
      <w:spacing w:after="120"/>
    </w:pPr>
    <w:rPr>
      <w:sz w:val="16"/>
      <w:szCs w:val="16"/>
    </w:rPr>
  </w:style>
  <w:style w:type="paragraph" w:styleId="BodyTextIndent2">
    <w:name w:val="Body Text Indent 2"/>
    <w:basedOn w:val="Normal"/>
    <w:semiHidden/>
    <w:rsid w:val="00011EE7"/>
    <w:pPr>
      <w:spacing w:after="120" w:line="480" w:lineRule="auto"/>
      <w:ind w:left="283"/>
    </w:pPr>
  </w:style>
  <w:style w:type="paragraph" w:styleId="BodyTextIndent3">
    <w:name w:val="Body Text Indent 3"/>
    <w:basedOn w:val="Normal"/>
    <w:semiHidden/>
    <w:rsid w:val="00011EE7"/>
    <w:pPr>
      <w:spacing w:after="120"/>
      <w:ind w:left="283"/>
    </w:pPr>
    <w:rPr>
      <w:sz w:val="16"/>
      <w:szCs w:val="16"/>
    </w:rPr>
  </w:style>
  <w:style w:type="paragraph" w:styleId="BodyTextFirstIndent">
    <w:name w:val="Body Text First Indent"/>
    <w:basedOn w:val="BodyText"/>
    <w:semiHidden/>
    <w:rsid w:val="00011EE7"/>
    <w:pPr>
      <w:ind w:firstLine="210"/>
    </w:pPr>
  </w:style>
  <w:style w:type="paragraph" w:styleId="BodyTextIndent">
    <w:name w:val="Body Text Indent"/>
    <w:basedOn w:val="Normal"/>
    <w:semiHidden/>
    <w:rsid w:val="00011EE7"/>
    <w:pPr>
      <w:spacing w:after="120"/>
      <w:ind w:left="283"/>
    </w:pPr>
  </w:style>
  <w:style w:type="paragraph" w:styleId="BodyTextFirstIndent2">
    <w:name w:val="Body Text First Indent 2"/>
    <w:basedOn w:val="BodyTextIndent"/>
    <w:semiHidden/>
    <w:rsid w:val="00011EE7"/>
    <w:pPr>
      <w:ind w:firstLine="210"/>
    </w:pPr>
  </w:style>
  <w:style w:type="paragraph" w:styleId="Title">
    <w:name w:val="Title"/>
    <w:basedOn w:val="Normal"/>
    <w:qFormat/>
    <w:rsid w:val="00011EE7"/>
    <w:pPr>
      <w:spacing w:before="240" w:after="60"/>
      <w:jc w:val="center"/>
      <w:outlineLvl w:val="0"/>
    </w:pPr>
    <w:rPr>
      <w:rFonts w:ascii="Arial" w:hAnsi="Arial" w:cs="Arial"/>
      <w:b/>
      <w:bCs/>
      <w:kern w:val="28"/>
      <w:sz w:val="32"/>
      <w:szCs w:val="32"/>
    </w:rPr>
  </w:style>
  <w:style w:type="paragraph" w:styleId="EnvelopeReturn">
    <w:name w:val="envelope return"/>
    <w:basedOn w:val="Normal"/>
    <w:semiHidden/>
    <w:rsid w:val="00011EE7"/>
    <w:rPr>
      <w:rFonts w:ascii="Arial" w:hAnsi="Arial" w:cs="Arial"/>
      <w:sz w:val="20"/>
    </w:rPr>
  </w:style>
  <w:style w:type="paragraph" w:styleId="EnvelopeAddress">
    <w:name w:val="envelope address"/>
    <w:basedOn w:val="Normal"/>
    <w:semiHidden/>
    <w:rsid w:val="00011EE7"/>
    <w:pPr>
      <w:framePr w:w="4320" w:h="2160" w:hRule="exact" w:hSpace="141" w:wrap="auto" w:hAnchor="page" w:xAlign="center" w:yAlign="bottom"/>
      <w:ind w:left="1"/>
    </w:pPr>
    <w:rPr>
      <w:rFonts w:ascii="Arial" w:hAnsi="Arial" w:cs="Arial"/>
      <w:sz w:val="24"/>
      <w:szCs w:val="24"/>
    </w:rPr>
  </w:style>
  <w:style w:type="paragraph" w:styleId="Signature">
    <w:name w:val="Signature"/>
    <w:basedOn w:val="Normal"/>
    <w:semiHidden/>
    <w:rsid w:val="00011EE7"/>
    <w:pPr>
      <w:ind w:left="4252"/>
    </w:pPr>
  </w:style>
  <w:style w:type="paragraph" w:styleId="Subtitle">
    <w:name w:val="Subtitle"/>
    <w:basedOn w:val="Normal"/>
    <w:qFormat/>
    <w:rsid w:val="00011EE7"/>
    <w:pPr>
      <w:spacing w:after="60"/>
      <w:jc w:val="center"/>
      <w:outlineLvl w:val="1"/>
    </w:pPr>
    <w:rPr>
      <w:rFonts w:ascii="Arial" w:hAnsi="Arial" w:cs="Arial"/>
      <w:sz w:val="24"/>
      <w:szCs w:val="24"/>
    </w:rPr>
  </w:style>
  <w:style w:type="character" w:styleId="LineNumber">
    <w:name w:val="line number"/>
    <w:basedOn w:val="DefaultParagraphFont"/>
    <w:semiHidden/>
    <w:rsid w:val="00011EE7"/>
  </w:style>
  <w:style w:type="character" w:customStyle="1" w:styleId="FormatvorlageArial10ptGrnGrau">
    <w:name w:val="Formatvorlage Arial 10 pt Grün Grau"/>
    <w:rsid w:val="00B65F5B"/>
    <w:rPr>
      <w:rFonts w:ascii="Arial" w:hAnsi="Arial"/>
      <w:color w:val="008000"/>
      <w:sz w:val="20"/>
      <w:bdr w:val="none" w:sz="0" w:space="0" w:color="auto"/>
      <w:shd w:val="clear" w:color="auto" w:fill="auto"/>
    </w:rPr>
  </w:style>
  <w:style w:type="paragraph" w:customStyle="1" w:styleId="InfotextFormatvorlage19pt">
    <w:name w:val="Infotext Formatvorlage1 + 9 pt"/>
    <w:basedOn w:val="Normal"/>
    <w:link w:val="InfotextFormatvorlage19ptZchnZchn"/>
    <w:rsid w:val="002A32C5"/>
    <w:pPr>
      <w:pBdr>
        <w:top w:val="single" w:sz="18" w:space="1" w:color="808080"/>
        <w:left w:val="single" w:sz="18" w:space="4" w:color="808080"/>
        <w:bottom w:val="single" w:sz="18" w:space="1" w:color="808080"/>
        <w:right w:val="single" w:sz="18" w:space="4" w:color="808080"/>
      </w:pBdr>
      <w:shd w:val="clear" w:color="auto" w:fill="DDDDFF"/>
      <w:tabs>
        <w:tab w:val="left" w:pos="-1440"/>
      </w:tabs>
      <w:ind w:left="284" w:right="284"/>
    </w:pPr>
    <w:rPr>
      <w:rFonts w:ascii="Arial" w:hAnsi="Arial" w:cs="Arial"/>
      <w:i/>
      <w:iCs/>
      <w:sz w:val="18"/>
      <w:lang w:val="en-US"/>
    </w:rPr>
  </w:style>
  <w:style w:type="character" w:customStyle="1" w:styleId="InfotextFormatvorlage19ptZchnZchn">
    <w:name w:val="Infotext Formatvorlage1 + 9 pt Zchn Zchn"/>
    <w:link w:val="InfotextFormatvorlage19pt"/>
    <w:rsid w:val="002A32C5"/>
    <w:rPr>
      <w:rFonts w:ascii="Arial" w:hAnsi="Arial" w:cs="Arial"/>
      <w:i/>
      <w:iCs/>
      <w:sz w:val="18"/>
      <w:lang w:val="en-US" w:eastAsia="en-US" w:bidi="ar-SA"/>
    </w:rPr>
  </w:style>
  <w:style w:type="character" w:customStyle="1" w:styleId="RegulartextArial10pt">
    <w:name w:val="Regular_text_Arial 10 pt"/>
    <w:rsid w:val="007542E2"/>
    <w:rPr>
      <w:rFonts w:ascii="Arial" w:hAnsi="Arial"/>
      <w:sz w:val="20"/>
    </w:rPr>
  </w:style>
  <w:style w:type="paragraph" w:customStyle="1" w:styleId="Formatvorlage1">
    <w:name w:val="Formatvorlage1"/>
    <w:basedOn w:val="Normal"/>
    <w:rsid w:val="00DB266F"/>
    <w:pPr>
      <w:pBdr>
        <w:top w:val="single" w:sz="18" w:space="1" w:color="808080"/>
        <w:left w:val="single" w:sz="18" w:space="4" w:color="808080"/>
        <w:bottom w:val="single" w:sz="18" w:space="1" w:color="808080"/>
        <w:right w:val="single" w:sz="18" w:space="4" w:color="808080"/>
      </w:pBdr>
      <w:shd w:val="clear" w:color="auto" w:fill="DDDDFF"/>
      <w:tabs>
        <w:tab w:val="left" w:pos="-1440"/>
      </w:tabs>
      <w:spacing w:after="120"/>
    </w:pPr>
    <w:rPr>
      <w:rFonts w:ascii="Arial" w:hAnsi="Arial" w:cs="Arial"/>
      <w:bCs/>
      <w:sz w:val="20"/>
      <w:lang w:val="en-US"/>
    </w:rPr>
  </w:style>
  <w:style w:type="paragraph" w:styleId="DocumentMap">
    <w:name w:val="Document Map"/>
    <w:basedOn w:val="Normal"/>
    <w:semiHidden/>
    <w:rsid w:val="00D549E4"/>
    <w:pPr>
      <w:shd w:val="clear" w:color="auto" w:fill="000080"/>
    </w:pPr>
    <w:rPr>
      <w:rFonts w:ascii="Tahoma" w:hAnsi="Tahoma" w:cs="Tahoma"/>
      <w:sz w:val="20"/>
    </w:rPr>
  </w:style>
  <w:style w:type="paragraph" w:customStyle="1" w:styleId="Formatvorlage2">
    <w:name w:val="Formatvorlage2"/>
    <w:basedOn w:val="Normal"/>
    <w:rsid w:val="00121F74"/>
    <w:pPr>
      <w:pBdr>
        <w:top w:val="single" w:sz="4" w:space="1" w:color="auto"/>
        <w:left w:val="single" w:sz="4" w:space="4" w:color="auto"/>
        <w:bottom w:val="single" w:sz="4" w:space="1" w:color="auto"/>
        <w:right w:val="single" w:sz="4" w:space="4" w:color="auto"/>
      </w:pBdr>
      <w:tabs>
        <w:tab w:val="left" w:pos="-36"/>
        <w:tab w:val="left" w:pos="0"/>
      </w:tabs>
      <w:ind w:right="-1"/>
    </w:pPr>
    <w:rPr>
      <w:rFonts w:ascii="Arial" w:hAnsi="Arial"/>
      <w:b/>
      <w:sz w:val="20"/>
    </w:rPr>
  </w:style>
  <w:style w:type="character" w:customStyle="1" w:styleId="HeaderChar">
    <w:name w:val="Header Char"/>
    <w:link w:val="Header"/>
    <w:rsid w:val="00E62596"/>
    <w:rPr>
      <w:sz w:val="22"/>
      <w:lang w:val="en-GB" w:eastAsia="en-US"/>
    </w:rPr>
  </w:style>
  <w:style w:type="character" w:customStyle="1" w:styleId="FootnoteTextChar">
    <w:name w:val="Footnote Text Char"/>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F20DA9"/>
    <w:rPr>
      <w:lang w:eastAsia="ar-SA"/>
    </w:rPr>
  </w:style>
  <w:style w:type="paragraph" w:styleId="ListParagraph">
    <w:name w:val="List Paragraph"/>
    <w:basedOn w:val="Normal"/>
    <w:uiPriority w:val="34"/>
    <w:qFormat/>
    <w:rsid w:val="00F02B7C"/>
    <w:pPr>
      <w:ind w:left="720"/>
    </w:pPr>
    <w:rPr>
      <w:szCs w:val="24"/>
    </w:rPr>
  </w:style>
  <w:style w:type="character" w:customStyle="1" w:styleId="FooterChar">
    <w:name w:val="Footer Char"/>
    <w:link w:val="Footer"/>
    <w:uiPriority w:val="99"/>
    <w:rsid w:val="00595E7B"/>
    <w:rPr>
      <w:sz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page number" w:uiPriority="99"/>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6847"/>
    <w:rPr>
      <w:sz w:val="22"/>
      <w:lang w:val="en-GB"/>
    </w:rPr>
  </w:style>
  <w:style w:type="paragraph" w:styleId="Heading1">
    <w:name w:val="heading 1"/>
    <w:basedOn w:val="Normal"/>
    <w:next w:val="Normal"/>
    <w:qFormat/>
    <w:rsid w:val="007B3757"/>
    <w:pPr>
      <w:keepNext/>
      <w:numPr>
        <w:numId w:val="15"/>
      </w:numPr>
      <w:suppressAutoHyphens/>
      <w:spacing w:before="240" w:after="60"/>
      <w:outlineLvl w:val="0"/>
    </w:pPr>
    <w:rPr>
      <w:rFonts w:ascii="Arial" w:hAnsi="Arial" w:cs="Arial"/>
      <w:b/>
      <w:bCs/>
      <w:kern w:val="32"/>
      <w:sz w:val="32"/>
      <w:szCs w:val="32"/>
      <w:lang w:val="de-DE" w:eastAsia="ar-SA"/>
    </w:rPr>
  </w:style>
  <w:style w:type="paragraph" w:styleId="Heading2">
    <w:name w:val="heading 2"/>
    <w:basedOn w:val="Normal"/>
    <w:next w:val="Normal"/>
    <w:qFormat/>
    <w:rsid w:val="007B3757"/>
    <w:pPr>
      <w:keepNext/>
      <w:numPr>
        <w:ilvl w:val="1"/>
        <w:numId w:val="15"/>
      </w:numPr>
      <w:suppressAutoHyphens/>
      <w:spacing w:before="240" w:after="60"/>
      <w:outlineLvl w:val="1"/>
    </w:pPr>
    <w:rPr>
      <w:rFonts w:ascii="Arial" w:hAnsi="Arial" w:cs="Arial"/>
      <w:b/>
      <w:bCs/>
      <w:i/>
      <w:iCs/>
      <w:sz w:val="28"/>
      <w:szCs w:val="28"/>
      <w:lang w:val="de-DE" w:eastAsia="ar-SA"/>
    </w:rPr>
  </w:style>
  <w:style w:type="paragraph" w:styleId="Heading3">
    <w:name w:val="heading 3"/>
    <w:basedOn w:val="Normal"/>
    <w:next w:val="Normal"/>
    <w:qFormat/>
    <w:rsid w:val="00011EE7"/>
    <w:pPr>
      <w:keepNext/>
      <w:spacing w:before="240" w:after="60"/>
      <w:outlineLvl w:val="2"/>
    </w:pPr>
    <w:rPr>
      <w:rFonts w:ascii="Arial" w:hAnsi="Arial" w:cs="Arial"/>
      <w:b/>
      <w:bCs/>
      <w:sz w:val="26"/>
      <w:szCs w:val="26"/>
    </w:rPr>
  </w:style>
  <w:style w:type="paragraph" w:styleId="Heading4">
    <w:name w:val="heading 4"/>
    <w:basedOn w:val="Normal"/>
    <w:next w:val="Normal"/>
    <w:qFormat/>
    <w:rsid w:val="00011EE7"/>
    <w:pPr>
      <w:keepNext/>
      <w:spacing w:before="240" w:after="60"/>
      <w:outlineLvl w:val="3"/>
    </w:pPr>
    <w:rPr>
      <w:b/>
      <w:bCs/>
      <w:sz w:val="28"/>
      <w:szCs w:val="28"/>
    </w:rPr>
  </w:style>
  <w:style w:type="paragraph" w:styleId="Heading5">
    <w:name w:val="heading 5"/>
    <w:basedOn w:val="Normal"/>
    <w:next w:val="Normal"/>
    <w:qFormat/>
    <w:rsid w:val="00011EE7"/>
    <w:pPr>
      <w:spacing w:before="240" w:after="60"/>
      <w:outlineLvl w:val="4"/>
    </w:pPr>
    <w:rPr>
      <w:b/>
      <w:bCs/>
      <w:i/>
      <w:iCs/>
      <w:sz w:val="26"/>
      <w:szCs w:val="26"/>
    </w:rPr>
  </w:style>
  <w:style w:type="paragraph" w:styleId="Heading6">
    <w:name w:val="heading 6"/>
    <w:basedOn w:val="Normal"/>
    <w:next w:val="Normal"/>
    <w:qFormat/>
    <w:rsid w:val="00011EE7"/>
    <w:pPr>
      <w:spacing w:before="240" w:after="60"/>
      <w:outlineLvl w:val="5"/>
    </w:pPr>
    <w:rPr>
      <w:b/>
      <w:bCs/>
      <w:szCs w:val="22"/>
    </w:rPr>
  </w:style>
  <w:style w:type="paragraph" w:styleId="Heading7">
    <w:name w:val="heading 7"/>
    <w:basedOn w:val="Normal"/>
    <w:next w:val="Normal"/>
    <w:qFormat/>
    <w:rsid w:val="00011EE7"/>
    <w:pPr>
      <w:spacing w:before="240" w:after="60"/>
      <w:outlineLvl w:val="6"/>
    </w:pPr>
    <w:rPr>
      <w:sz w:val="24"/>
      <w:szCs w:val="24"/>
    </w:rPr>
  </w:style>
  <w:style w:type="paragraph" w:styleId="Heading8">
    <w:name w:val="heading 8"/>
    <w:basedOn w:val="Normal"/>
    <w:next w:val="Normal"/>
    <w:qFormat/>
    <w:rsid w:val="00011EE7"/>
    <w:pPr>
      <w:spacing w:before="240" w:after="60"/>
      <w:outlineLvl w:val="7"/>
    </w:pPr>
    <w:rPr>
      <w:i/>
      <w:iCs/>
      <w:sz w:val="24"/>
      <w:szCs w:val="24"/>
    </w:rPr>
  </w:style>
  <w:style w:type="paragraph" w:styleId="Heading9">
    <w:name w:val="heading 9"/>
    <w:basedOn w:val="Normal"/>
    <w:next w:val="Normal"/>
    <w:qFormat/>
    <w:rsid w:val="00011EE7"/>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593BD8"/>
    <w:rPr>
      <w:color w:val="0000FF"/>
      <w:u w:val="single"/>
    </w:rPr>
  </w:style>
  <w:style w:type="paragraph" w:styleId="Caption">
    <w:name w:val="caption"/>
    <w:basedOn w:val="Normal"/>
    <w:next w:val="Normal"/>
    <w:qFormat/>
    <w:rsid w:val="00593BD8"/>
    <w:pPr>
      <w:spacing w:line="288" w:lineRule="auto"/>
    </w:pPr>
    <w:rPr>
      <w:b/>
      <w:lang w:val="de-DE" w:eastAsia="de-DE"/>
    </w:rPr>
  </w:style>
  <w:style w:type="paragraph" w:styleId="Footer">
    <w:name w:val="footer"/>
    <w:basedOn w:val="Normal"/>
    <w:link w:val="FooterChar"/>
    <w:uiPriority w:val="99"/>
    <w:rsid w:val="00593BD8"/>
    <w:pPr>
      <w:tabs>
        <w:tab w:val="center" w:pos="4536"/>
        <w:tab w:val="right" w:pos="9072"/>
      </w:tabs>
    </w:pPr>
  </w:style>
  <w:style w:type="character" w:styleId="PageNumber">
    <w:name w:val="page number"/>
    <w:basedOn w:val="DefaultParagraphFont"/>
    <w:uiPriority w:val="99"/>
    <w:semiHidden/>
    <w:rsid w:val="00593BD8"/>
  </w:style>
  <w:style w:type="paragraph" w:styleId="Header">
    <w:name w:val="header"/>
    <w:basedOn w:val="Normal"/>
    <w:link w:val="HeaderChar"/>
    <w:rsid w:val="00593BD8"/>
    <w:pPr>
      <w:tabs>
        <w:tab w:val="center" w:pos="4536"/>
        <w:tab w:val="right" w:pos="9072"/>
      </w:tabs>
    </w:pPr>
  </w:style>
  <w:style w:type="character" w:customStyle="1" w:styleId="FootnoteCharacters">
    <w:name w:val="Footnote Characters"/>
    <w:semiHidden/>
    <w:rsid w:val="000B327C"/>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
    <w:uiPriority w:val="99"/>
    <w:rsid w:val="000B327C"/>
    <w:pPr>
      <w:suppressAutoHyphens/>
    </w:pPr>
    <w:rPr>
      <w:sz w:val="20"/>
      <w:lang w:val="de-DE" w:eastAsia="ar-SA"/>
    </w:rPr>
  </w:style>
  <w:style w:type="character" w:styleId="CommentReference">
    <w:name w:val="annotation reference"/>
    <w:semiHidden/>
    <w:rsid w:val="003D3911"/>
    <w:rPr>
      <w:sz w:val="16"/>
      <w:szCs w:val="16"/>
    </w:rPr>
  </w:style>
  <w:style w:type="paragraph" w:styleId="CommentText">
    <w:name w:val="annotation text"/>
    <w:basedOn w:val="Normal"/>
    <w:semiHidden/>
    <w:rsid w:val="003D3911"/>
    <w:rPr>
      <w:sz w:val="20"/>
    </w:rPr>
  </w:style>
  <w:style w:type="paragraph" w:styleId="CommentSubject">
    <w:name w:val="annotation subject"/>
    <w:basedOn w:val="CommentText"/>
    <w:next w:val="CommentText"/>
    <w:semiHidden/>
    <w:rsid w:val="003D3911"/>
    <w:rPr>
      <w:b/>
      <w:bCs/>
    </w:rPr>
  </w:style>
  <w:style w:type="paragraph" w:styleId="BalloonText">
    <w:name w:val="Balloon Text"/>
    <w:basedOn w:val="Normal"/>
    <w:semiHidden/>
    <w:rsid w:val="003D3911"/>
    <w:rPr>
      <w:rFonts w:ascii="Tahoma" w:hAnsi="Tahoma" w:cs="Tahoma"/>
      <w:sz w:val="16"/>
      <w:szCs w:val="16"/>
    </w:rPr>
  </w:style>
  <w:style w:type="numbering" w:styleId="111111">
    <w:name w:val="Outline List 2"/>
    <w:basedOn w:val="NoList"/>
    <w:semiHidden/>
    <w:rsid w:val="00011EE7"/>
    <w:pPr>
      <w:numPr>
        <w:numId w:val="20"/>
      </w:numPr>
    </w:pPr>
  </w:style>
  <w:style w:type="character" w:styleId="FootnoteReference">
    <w:name w:val="footnote reference"/>
    <w:uiPriority w:val="99"/>
    <w:rsid w:val="00807059"/>
    <w:rPr>
      <w:vertAlign w:val="superscript"/>
    </w:rPr>
  </w:style>
  <w:style w:type="numbering" w:styleId="1ai">
    <w:name w:val="Outline List 1"/>
    <w:basedOn w:val="NoList"/>
    <w:semiHidden/>
    <w:rsid w:val="00011EE7"/>
    <w:pPr>
      <w:numPr>
        <w:numId w:val="21"/>
      </w:numPr>
    </w:pPr>
  </w:style>
  <w:style w:type="paragraph" w:styleId="Salutation">
    <w:name w:val="Salutation"/>
    <w:basedOn w:val="Normal"/>
    <w:next w:val="Normal"/>
    <w:semiHidden/>
    <w:rsid w:val="00011EE7"/>
  </w:style>
  <w:style w:type="numbering" w:styleId="ArticleSection">
    <w:name w:val="Outline List 3"/>
    <w:basedOn w:val="NoList"/>
    <w:semiHidden/>
    <w:rsid w:val="00011EE7"/>
    <w:pPr>
      <w:numPr>
        <w:numId w:val="22"/>
      </w:numPr>
    </w:pPr>
  </w:style>
  <w:style w:type="paragraph" w:styleId="ListBullet">
    <w:name w:val="List Bullet"/>
    <w:basedOn w:val="Normal"/>
    <w:semiHidden/>
    <w:rsid w:val="00011EE7"/>
    <w:pPr>
      <w:numPr>
        <w:numId w:val="23"/>
      </w:numPr>
    </w:pPr>
  </w:style>
  <w:style w:type="paragraph" w:styleId="ListBullet2">
    <w:name w:val="List Bullet 2"/>
    <w:basedOn w:val="Normal"/>
    <w:semiHidden/>
    <w:rsid w:val="00011EE7"/>
    <w:pPr>
      <w:numPr>
        <w:numId w:val="24"/>
      </w:numPr>
    </w:pPr>
  </w:style>
  <w:style w:type="paragraph" w:styleId="ListBullet3">
    <w:name w:val="List Bullet 3"/>
    <w:basedOn w:val="Normal"/>
    <w:semiHidden/>
    <w:rsid w:val="00011EE7"/>
    <w:pPr>
      <w:numPr>
        <w:numId w:val="25"/>
      </w:numPr>
    </w:pPr>
  </w:style>
  <w:style w:type="paragraph" w:styleId="ListBullet4">
    <w:name w:val="List Bullet 4"/>
    <w:basedOn w:val="Normal"/>
    <w:semiHidden/>
    <w:rsid w:val="00011EE7"/>
    <w:pPr>
      <w:numPr>
        <w:numId w:val="26"/>
      </w:numPr>
    </w:pPr>
  </w:style>
  <w:style w:type="paragraph" w:styleId="ListBullet5">
    <w:name w:val="List Bullet 5"/>
    <w:basedOn w:val="Normal"/>
    <w:semiHidden/>
    <w:rsid w:val="00011EE7"/>
    <w:pPr>
      <w:numPr>
        <w:numId w:val="27"/>
      </w:numPr>
    </w:pPr>
  </w:style>
  <w:style w:type="character" w:styleId="FollowedHyperlink">
    <w:name w:val="FollowedHyperlink"/>
    <w:semiHidden/>
    <w:rsid w:val="00011EE7"/>
    <w:rPr>
      <w:color w:val="800080"/>
      <w:u w:val="single"/>
    </w:rPr>
  </w:style>
  <w:style w:type="paragraph" w:styleId="BlockText">
    <w:name w:val="Block Text"/>
    <w:basedOn w:val="Normal"/>
    <w:semiHidden/>
    <w:rsid w:val="00011EE7"/>
    <w:pPr>
      <w:spacing w:after="120"/>
      <w:ind w:left="1440" w:right="1440"/>
    </w:pPr>
  </w:style>
  <w:style w:type="paragraph" w:styleId="Date">
    <w:name w:val="Date"/>
    <w:basedOn w:val="Normal"/>
    <w:next w:val="Normal"/>
    <w:semiHidden/>
    <w:rsid w:val="00011EE7"/>
  </w:style>
  <w:style w:type="paragraph" w:styleId="E-mailSignature">
    <w:name w:val="E-mail Signature"/>
    <w:basedOn w:val="Normal"/>
    <w:semiHidden/>
    <w:rsid w:val="00011EE7"/>
  </w:style>
  <w:style w:type="character" w:styleId="Strong">
    <w:name w:val="Strong"/>
    <w:qFormat/>
    <w:rsid w:val="00011EE7"/>
    <w:rPr>
      <w:b/>
      <w:bCs/>
    </w:rPr>
  </w:style>
  <w:style w:type="paragraph" w:styleId="NoteHeading">
    <w:name w:val="Note Heading"/>
    <w:basedOn w:val="Normal"/>
    <w:next w:val="Normal"/>
    <w:semiHidden/>
    <w:rsid w:val="00011EE7"/>
  </w:style>
  <w:style w:type="paragraph" w:styleId="Closing">
    <w:name w:val="Closing"/>
    <w:basedOn w:val="Normal"/>
    <w:semiHidden/>
    <w:rsid w:val="00011EE7"/>
    <w:pPr>
      <w:ind w:left="4252"/>
    </w:pPr>
  </w:style>
  <w:style w:type="character" w:styleId="Emphasis">
    <w:name w:val="Emphasis"/>
    <w:qFormat/>
    <w:rsid w:val="00011EE7"/>
    <w:rPr>
      <w:i/>
      <w:iCs/>
    </w:rPr>
  </w:style>
  <w:style w:type="paragraph" w:styleId="HTMLAddress">
    <w:name w:val="HTML Address"/>
    <w:basedOn w:val="Normal"/>
    <w:semiHidden/>
    <w:rsid w:val="00011EE7"/>
    <w:rPr>
      <w:i/>
      <w:iCs/>
    </w:rPr>
  </w:style>
  <w:style w:type="character" w:styleId="HTMLAcronym">
    <w:name w:val="HTML Acronym"/>
    <w:basedOn w:val="DefaultParagraphFont"/>
    <w:semiHidden/>
    <w:rsid w:val="00011EE7"/>
  </w:style>
  <w:style w:type="character" w:styleId="HTMLSample">
    <w:name w:val="HTML Sample"/>
    <w:semiHidden/>
    <w:rsid w:val="00011EE7"/>
    <w:rPr>
      <w:rFonts w:ascii="Courier New" w:hAnsi="Courier New" w:cs="Courier New"/>
    </w:rPr>
  </w:style>
  <w:style w:type="character" w:styleId="HTMLCode">
    <w:name w:val="HTML Code"/>
    <w:semiHidden/>
    <w:rsid w:val="00011EE7"/>
    <w:rPr>
      <w:rFonts w:ascii="Courier New" w:hAnsi="Courier New" w:cs="Courier New"/>
      <w:sz w:val="20"/>
      <w:szCs w:val="20"/>
    </w:rPr>
  </w:style>
  <w:style w:type="character" w:styleId="HTMLDefinition">
    <w:name w:val="HTML Definition"/>
    <w:semiHidden/>
    <w:rsid w:val="00011EE7"/>
    <w:rPr>
      <w:i/>
      <w:iCs/>
    </w:rPr>
  </w:style>
  <w:style w:type="character" w:styleId="HTMLTypewriter">
    <w:name w:val="HTML Typewriter"/>
    <w:semiHidden/>
    <w:rsid w:val="00011EE7"/>
    <w:rPr>
      <w:rFonts w:ascii="Courier New" w:hAnsi="Courier New" w:cs="Courier New"/>
      <w:sz w:val="20"/>
      <w:szCs w:val="20"/>
    </w:rPr>
  </w:style>
  <w:style w:type="character" w:styleId="HTMLKeyboard">
    <w:name w:val="HTML Keyboard"/>
    <w:semiHidden/>
    <w:rsid w:val="00011EE7"/>
    <w:rPr>
      <w:rFonts w:ascii="Courier New" w:hAnsi="Courier New" w:cs="Courier New"/>
      <w:sz w:val="20"/>
      <w:szCs w:val="20"/>
    </w:rPr>
  </w:style>
  <w:style w:type="character" w:styleId="HTMLVariable">
    <w:name w:val="HTML Variable"/>
    <w:semiHidden/>
    <w:rsid w:val="00011EE7"/>
    <w:rPr>
      <w:i/>
      <w:iCs/>
    </w:rPr>
  </w:style>
  <w:style w:type="paragraph" w:styleId="HTMLPreformatted">
    <w:name w:val="HTML Preformatted"/>
    <w:basedOn w:val="Normal"/>
    <w:semiHidden/>
    <w:rsid w:val="00011EE7"/>
    <w:rPr>
      <w:rFonts w:ascii="Courier New" w:hAnsi="Courier New" w:cs="Courier New"/>
      <w:sz w:val="20"/>
    </w:rPr>
  </w:style>
  <w:style w:type="character" w:styleId="HTMLCite">
    <w:name w:val="HTML Cite"/>
    <w:semiHidden/>
    <w:rsid w:val="00011EE7"/>
    <w:rPr>
      <w:i/>
      <w:iCs/>
    </w:rPr>
  </w:style>
  <w:style w:type="paragraph" w:styleId="List">
    <w:name w:val="List"/>
    <w:basedOn w:val="Normal"/>
    <w:semiHidden/>
    <w:rsid w:val="00011EE7"/>
    <w:pPr>
      <w:ind w:left="283" w:hanging="283"/>
    </w:pPr>
  </w:style>
  <w:style w:type="paragraph" w:styleId="List2">
    <w:name w:val="List 2"/>
    <w:basedOn w:val="Normal"/>
    <w:semiHidden/>
    <w:rsid w:val="00011EE7"/>
    <w:pPr>
      <w:ind w:left="566" w:hanging="283"/>
    </w:pPr>
  </w:style>
  <w:style w:type="paragraph" w:styleId="List3">
    <w:name w:val="List 3"/>
    <w:basedOn w:val="Normal"/>
    <w:semiHidden/>
    <w:rsid w:val="00011EE7"/>
    <w:pPr>
      <w:ind w:left="849" w:hanging="283"/>
    </w:pPr>
  </w:style>
  <w:style w:type="paragraph" w:styleId="List4">
    <w:name w:val="List 4"/>
    <w:basedOn w:val="Normal"/>
    <w:semiHidden/>
    <w:rsid w:val="00011EE7"/>
    <w:pPr>
      <w:ind w:left="1132" w:hanging="283"/>
    </w:pPr>
  </w:style>
  <w:style w:type="paragraph" w:styleId="List5">
    <w:name w:val="List 5"/>
    <w:basedOn w:val="Normal"/>
    <w:semiHidden/>
    <w:rsid w:val="00011EE7"/>
    <w:pPr>
      <w:ind w:left="1415" w:hanging="283"/>
    </w:pPr>
  </w:style>
  <w:style w:type="paragraph" w:styleId="ListContinue">
    <w:name w:val="List Continue"/>
    <w:basedOn w:val="Normal"/>
    <w:semiHidden/>
    <w:rsid w:val="00011EE7"/>
    <w:pPr>
      <w:spacing w:after="120"/>
      <w:ind w:left="283"/>
    </w:pPr>
  </w:style>
  <w:style w:type="paragraph" w:styleId="ListContinue2">
    <w:name w:val="List Continue 2"/>
    <w:basedOn w:val="Normal"/>
    <w:semiHidden/>
    <w:rsid w:val="00011EE7"/>
    <w:pPr>
      <w:spacing w:after="120"/>
      <w:ind w:left="566"/>
    </w:pPr>
  </w:style>
  <w:style w:type="paragraph" w:styleId="ListContinue3">
    <w:name w:val="List Continue 3"/>
    <w:basedOn w:val="Normal"/>
    <w:semiHidden/>
    <w:rsid w:val="00011EE7"/>
    <w:pPr>
      <w:spacing w:after="120"/>
      <w:ind w:left="849"/>
    </w:pPr>
  </w:style>
  <w:style w:type="paragraph" w:styleId="ListContinue4">
    <w:name w:val="List Continue 4"/>
    <w:basedOn w:val="Normal"/>
    <w:semiHidden/>
    <w:rsid w:val="00011EE7"/>
    <w:pPr>
      <w:spacing w:after="120"/>
      <w:ind w:left="1132"/>
    </w:pPr>
  </w:style>
  <w:style w:type="paragraph" w:styleId="ListContinue5">
    <w:name w:val="List Continue 5"/>
    <w:basedOn w:val="Normal"/>
    <w:semiHidden/>
    <w:rsid w:val="00011EE7"/>
    <w:pPr>
      <w:spacing w:after="120"/>
      <w:ind w:left="1415"/>
    </w:pPr>
  </w:style>
  <w:style w:type="paragraph" w:styleId="ListNumber">
    <w:name w:val="List Number"/>
    <w:basedOn w:val="Normal"/>
    <w:semiHidden/>
    <w:rsid w:val="00011EE7"/>
    <w:pPr>
      <w:numPr>
        <w:numId w:val="28"/>
      </w:numPr>
    </w:pPr>
  </w:style>
  <w:style w:type="paragraph" w:styleId="ListNumber2">
    <w:name w:val="List Number 2"/>
    <w:basedOn w:val="Normal"/>
    <w:semiHidden/>
    <w:rsid w:val="00011EE7"/>
    <w:pPr>
      <w:numPr>
        <w:numId w:val="29"/>
      </w:numPr>
    </w:pPr>
  </w:style>
  <w:style w:type="paragraph" w:styleId="ListNumber3">
    <w:name w:val="List Number 3"/>
    <w:basedOn w:val="Normal"/>
    <w:semiHidden/>
    <w:rsid w:val="00011EE7"/>
    <w:pPr>
      <w:numPr>
        <w:numId w:val="30"/>
      </w:numPr>
    </w:pPr>
  </w:style>
  <w:style w:type="paragraph" w:styleId="ListNumber4">
    <w:name w:val="List Number 4"/>
    <w:basedOn w:val="Normal"/>
    <w:semiHidden/>
    <w:rsid w:val="00011EE7"/>
    <w:pPr>
      <w:numPr>
        <w:numId w:val="31"/>
      </w:numPr>
    </w:pPr>
  </w:style>
  <w:style w:type="paragraph" w:styleId="ListNumber5">
    <w:name w:val="List Number 5"/>
    <w:basedOn w:val="Normal"/>
    <w:semiHidden/>
    <w:rsid w:val="00011EE7"/>
    <w:pPr>
      <w:numPr>
        <w:numId w:val="32"/>
      </w:numPr>
    </w:pPr>
  </w:style>
  <w:style w:type="paragraph" w:styleId="MessageHeader">
    <w:name w:val="Message Header"/>
    <w:basedOn w:val="Normal"/>
    <w:semiHidden/>
    <w:rsid w:val="00011EE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PlainText">
    <w:name w:val="Plain Text"/>
    <w:basedOn w:val="Normal"/>
    <w:semiHidden/>
    <w:rsid w:val="00011EE7"/>
    <w:rPr>
      <w:rFonts w:ascii="Courier New" w:hAnsi="Courier New" w:cs="Courier New"/>
      <w:sz w:val="20"/>
    </w:rPr>
  </w:style>
  <w:style w:type="paragraph" w:styleId="NormalWeb">
    <w:name w:val="Normal (Web)"/>
    <w:basedOn w:val="Normal"/>
    <w:semiHidden/>
    <w:rsid w:val="00011EE7"/>
    <w:rPr>
      <w:sz w:val="24"/>
      <w:szCs w:val="24"/>
    </w:rPr>
  </w:style>
  <w:style w:type="paragraph" w:styleId="NormalIndent">
    <w:name w:val="Normal Indent"/>
    <w:basedOn w:val="Normal"/>
    <w:semiHidden/>
    <w:rsid w:val="00011EE7"/>
    <w:pPr>
      <w:ind w:left="708"/>
    </w:pPr>
  </w:style>
  <w:style w:type="table" w:styleId="Table3Deffects1">
    <w:name w:val="Table 3D effects 1"/>
    <w:basedOn w:val="TableNormal"/>
    <w:semiHidden/>
    <w:rsid w:val="00011EE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11EE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11EE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011EE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011EE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11EE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11EE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011EE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011EE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11EE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11EE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11EE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11EE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11EE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011EE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11EE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11EE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11EE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11EE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011EE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11EE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11EE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11EE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11EE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11EE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11EE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011EE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11EE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11EE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11EE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11EE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011EE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11EE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011EE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11EE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11EE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uiPriority w:val="59"/>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rsid w:val="00011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semiHidden/>
    <w:rsid w:val="00011EE7"/>
    <w:pPr>
      <w:spacing w:after="120"/>
    </w:pPr>
  </w:style>
  <w:style w:type="paragraph" w:styleId="BodyText2">
    <w:name w:val="Body Text 2"/>
    <w:basedOn w:val="Normal"/>
    <w:semiHidden/>
    <w:rsid w:val="00011EE7"/>
    <w:pPr>
      <w:spacing w:after="120" w:line="480" w:lineRule="auto"/>
    </w:pPr>
  </w:style>
  <w:style w:type="paragraph" w:styleId="BodyText3">
    <w:name w:val="Body Text 3"/>
    <w:basedOn w:val="Normal"/>
    <w:semiHidden/>
    <w:rsid w:val="00011EE7"/>
    <w:pPr>
      <w:spacing w:after="120"/>
    </w:pPr>
    <w:rPr>
      <w:sz w:val="16"/>
      <w:szCs w:val="16"/>
    </w:rPr>
  </w:style>
  <w:style w:type="paragraph" w:styleId="BodyTextIndent2">
    <w:name w:val="Body Text Indent 2"/>
    <w:basedOn w:val="Normal"/>
    <w:semiHidden/>
    <w:rsid w:val="00011EE7"/>
    <w:pPr>
      <w:spacing w:after="120" w:line="480" w:lineRule="auto"/>
      <w:ind w:left="283"/>
    </w:pPr>
  </w:style>
  <w:style w:type="paragraph" w:styleId="BodyTextIndent3">
    <w:name w:val="Body Text Indent 3"/>
    <w:basedOn w:val="Normal"/>
    <w:semiHidden/>
    <w:rsid w:val="00011EE7"/>
    <w:pPr>
      <w:spacing w:after="120"/>
      <w:ind w:left="283"/>
    </w:pPr>
    <w:rPr>
      <w:sz w:val="16"/>
      <w:szCs w:val="16"/>
    </w:rPr>
  </w:style>
  <w:style w:type="paragraph" w:styleId="BodyTextFirstIndent">
    <w:name w:val="Body Text First Indent"/>
    <w:basedOn w:val="BodyText"/>
    <w:semiHidden/>
    <w:rsid w:val="00011EE7"/>
    <w:pPr>
      <w:ind w:firstLine="210"/>
    </w:pPr>
  </w:style>
  <w:style w:type="paragraph" w:styleId="BodyTextIndent">
    <w:name w:val="Body Text Indent"/>
    <w:basedOn w:val="Normal"/>
    <w:semiHidden/>
    <w:rsid w:val="00011EE7"/>
    <w:pPr>
      <w:spacing w:after="120"/>
      <w:ind w:left="283"/>
    </w:pPr>
  </w:style>
  <w:style w:type="paragraph" w:styleId="BodyTextFirstIndent2">
    <w:name w:val="Body Text First Indent 2"/>
    <w:basedOn w:val="BodyTextIndent"/>
    <w:semiHidden/>
    <w:rsid w:val="00011EE7"/>
    <w:pPr>
      <w:ind w:firstLine="210"/>
    </w:pPr>
  </w:style>
  <w:style w:type="paragraph" w:styleId="Title">
    <w:name w:val="Title"/>
    <w:basedOn w:val="Normal"/>
    <w:qFormat/>
    <w:rsid w:val="00011EE7"/>
    <w:pPr>
      <w:spacing w:before="240" w:after="60"/>
      <w:jc w:val="center"/>
      <w:outlineLvl w:val="0"/>
    </w:pPr>
    <w:rPr>
      <w:rFonts w:ascii="Arial" w:hAnsi="Arial" w:cs="Arial"/>
      <w:b/>
      <w:bCs/>
      <w:kern w:val="28"/>
      <w:sz w:val="32"/>
      <w:szCs w:val="32"/>
    </w:rPr>
  </w:style>
  <w:style w:type="paragraph" w:styleId="EnvelopeReturn">
    <w:name w:val="envelope return"/>
    <w:basedOn w:val="Normal"/>
    <w:semiHidden/>
    <w:rsid w:val="00011EE7"/>
    <w:rPr>
      <w:rFonts w:ascii="Arial" w:hAnsi="Arial" w:cs="Arial"/>
      <w:sz w:val="20"/>
    </w:rPr>
  </w:style>
  <w:style w:type="paragraph" w:styleId="EnvelopeAddress">
    <w:name w:val="envelope address"/>
    <w:basedOn w:val="Normal"/>
    <w:semiHidden/>
    <w:rsid w:val="00011EE7"/>
    <w:pPr>
      <w:framePr w:w="4320" w:h="2160" w:hRule="exact" w:hSpace="141" w:wrap="auto" w:hAnchor="page" w:xAlign="center" w:yAlign="bottom"/>
      <w:ind w:left="1"/>
    </w:pPr>
    <w:rPr>
      <w:rFonts w:ascii="Arial" w:hAnsi="Arial" w:cs="Arial"/>
      <w:sz w:val="24"/>
      <w:szCs w:val="24"/>
    </w:rPr>
  </w:style>
  <w:style w:type="paragraph" w:styleId="Signature">
    <w:name w:val="Signature"/>
    <w:basedOn w:val="Normal"/>
    <w:semiHidden/>
    <w:rsid w:val="00011EE7"/>
    <w:pPr>
      <w:ind w:left="4252"/>
    </w:pPr>
  </w:style>
  <w:style w:type="paragraph" w:styleId="Subtitle">
    <w:name w:val="Subtitle"/>
    <w:basedOn w:val="Normal"/>
    <w:qFormat/>
    <w:rsid w:val="00011EE7"/>
    <w:pPr>
      <w:spacing w:after="60"/>
      <w:jc w:val="center"/>
      <w:outlineLvl w:val="1"/>
    </w:pPr>
    <w:rPr>
      <w:rFonts w:ascii="Arial" w:hAnsi="Arial" w:cs="Arial"/>
      <w:sz w:val="24"/>
      <w:szCs w:val="24"/>
    </w:rPr>
  </w:style>
  <w:style w:type="character" w:styleId="LineNumber">
    <w:name w:val="line number"/>
    <w:basedOn w:val="DefaultParagraphFont"/>
    <w:semiHidden/>
    <w:rsid w:val="00011EE7"/>
  </w:style>
  <w:style w:type="character" w:customStyle="1" w:styleId="FormatvorlageArial10ptGrnGrau">
    <w:name w:val="Formatvorlage Arial 10 pt Grün Grau"/>
    <w:rsid w:val="00B65F5B"/>
    <w:rPr>
      <w:rFonts w:ascii="Arial" w:hAnsi="Arial"/>
      <w:color w:val="008000"/>
      <w:sz w:val="20"/>
      <w:bdr w:val="none" w:sz="0" w:space="0" w:color="auto"/>
      <w:shd w:val="clear" w:color="auto" w:fill="auto"/>
    </w:rPr>
  </w:style>
  <w:style w:type="paragraph" w:customStyle="1" w:styleId="InfotextFormatvorlage19pt">
    <w:name w:val="Infotext Formatvorlage1 + 9 pt"/>
    <w:basedOn w:val="Normal"/>
    <w:link w:val="InfotextFormatvorlage19ptZchnZchn"/>
    <w:rsid w:val="002A32C5"/>
    <w:pPr>
      <w:pBdr>
        <w:top w:val="single" w:sz="18" w:space="1" w:color="808080"/>
        <w:left w:val="single" w:sz="18" w:space="4" w:color="808080"/>
        <w:bottom w:val="single" w:sz="18" w:space="1" w:color="808080"/>
        <w:right w:val="single" w:sz="18" w:space="4" w:color="808080"/>
      </w:pBdr>
      <w:shd w:val="clear" w:color="auto" w:fill="DDDDFF"/>
      <w:tabs>
        <w:tab w:val="left" w:pos="-1440"/>
      </w:tabs>
      <w:ind w:left="284" w:right="284"/>
    </w:pPr>
    <w:rPr>
      <w:rFonts w:ascii="Arial" w:hAnsi="Arial" w:cs="Arial"/>
      <w:i/>
      <w:iCs/>
      <w:sz w:val="18"/>
      <w:lang w:val="en-US"/>
    </w:rPr>
  </w:style>
  <w:style w:type="character" w:customStyle="1" w:styleId="InfotextFormatvorlage19ptZchnZchn">
    <w:name w:val="Infotext Formatvorlage1 + 9 pt Zchn Zchn"/>
    <w:link w:val="InfotextFormatvorlage19pt"/>
    <w:rsid w:val="002A32C5"/>
    <w:rPr>
      <w:rFonts w:ascii="Arial" w:hAnsi="Arial" w:cs="Arial"/>
      <w:i/>
      <w:iCs/>
      <w:sz w:val="18"/>
      <w:lang w:val="en-US" w:eastAsia="en-US" w:bidi="ar-SA"/>
    </w:rPr>
  </w:style>
  <w:style w:type="character" w:customStyle="1" w:styleId="RegulartextArial10pt">
    <w:name w:val="Regular_text_Arial 10 pt"/>
    <w:rsid w:val="007542E2"/>
    <w:rPr>
      <w:rFonts w:ascii="Arial" w:hAnsi="Arial"/>
      <w:sz w:val="20"/>
    </w:rPr>
  </w:style>
  <w:style w:type="paragraph" w:customStyle="1" w:styleId="Formatvorlage1">
    <w:name w:val="Formatvorlage1"/>
    <w:basedOn w:val="Normal"/>
    <w:rsid w:val="00DB266F"/>
    <w:pPr>
      <w:pBdr>
        <w:top w:val="single" w:sz="18" w:space="1" w:color="808080"/>
        <w:left w:val="single" w:sz="18" w:space="4" w:color="808080"/>
        <w:bottom w:val="single" w:sz="18" w:space="1" w:color="808080"/>
        <w:right w:val="single" w:sz="18" w:space="4" w:color="808080"/>
      </w:pBdr>
      <w:shd w:val="clear" w:color="auto" w:fill="DDDDFF"/>
      <w:tabs>
        <w:tab w:val="left" w:pos="-1440"/>
      </w:tabs>
      <w:spacing w:after="120"/>
    </w:pPr>
    <w:rPr>
      <w:rFonts w:ascii="Arial" w:hAnsi="Arial" w:cs="Arial"/>
      <w:bCs/>
      <w:sz w:val="20"/>
      <w:lang w:val="en-US"/>
    </w:rPr>
  </w:style>
  <w:style w:type="paragraph" w:styleId="DocumentMap">
    <w:name w:val="Document Map"/>
    <w:basedOn w:val="Normal"/>
    <w:semiHidden/>
    <w:rsid w:val="00D549E4"/>
    <w:pPr>
      <w:shd w:val="clear" w:color="auto" w:fill="000080"/>
    </w:pPr>
    <w:rPr>
      <w:rFonts w:ascii="Tahoma" w:hAnsi="Tahoma" w:cs="Tahoma"/>
      <w:sz w:val="20"/>
    </w:rPr>
  </w:style>
  <w:style w:type="paragraph" w:customStyle="1" w:styleId="Formatvorlage2">
    <w:name w:val="Formatvorlage2"/>
    <w:basedOn w:val="Normal"/>
    <w:rsid w:val="00121F74"/>
    <w:pPr>
      <w:pBdr>
        <w:top w:val="single" w:sz="4" w:space="1" w:color="auto"/>
        <w:left w:val="single" w:sz="4" w:space="4" w:color="auto"/>
        <w:bottom w:val="single" w:sz="4" w:space="1" w:color="auto"/>
        <w:right w:val="single" w:sz="4" w:space="4" w:color="auto"/>
      </w:pBdr>
      <w:tabs>
        <w:tab w:val="left" w:pos="-36"/>
        <w:tab w:val="left" w:pos="0"/>
      </w:tabs>
      <w:ind w:right="-1"/>
    </w:pPr>
    <w:rPr>
      <w:rFonts w:ascii="Arial" w:hAnsi="Arial"/>
      <w:b/>
      <w:sz w:val="20"/>
    </w:rPr>
  </w:style>
  <w:style w:type="character" w:customStyle="1" w:styleId="HeaderChar">
    <w:name w:val="Header Char"/>
    <w:link w:val="Header"/>
    <w:rsid w:val="00E62596"/>
    <w:rPr>
      <w:sz w:val="22"/>
      <w:lang w:val="en-GB" w:eastAsia="en-US"/>
    </w:rPr>
  </w:style>
  <w:style w:type="character" w:customStyle="1" w:styleId="FootnoteTextChar">
    <w:name w:val="Footnote Text Char"/>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F20DA9"/>
    <w:rPr>
      <w:lang w:eastAsia="ar-SA"/>
    </w:rPr>
  </w:style>
  <w:style w:type="paragraph" w:styleId="ListParagraph">
    <w:name w:val="List Paragraph"/>
    <w:basedOn w:val="Normal"/>
    <w:uiPriority w:val="34"/>
    <w:qFormat/>
    <w:rsid w:val="00F02B7C"/>
    <w:pPr>
      <w:ind w:left="720"/>
    </w:pPr>
    <w:rPr>
      <w:szCs w:val="24"/>
    </w:rPr>
  </w:style>
  <w:style w:type="character" w:customStyle="1" w:styleId="FooterChar">
    <w:name w:val="Footer Char"/>
    <w:link w:val="Footer"/>
    <w:uiPriority w:val="99"/>
    <w:rsid w:val="00595E7B"/>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558950">
      <w:bodyDiv w:val="1"/>
      <w:marLeft w:val="0"/>
      <w:marRight w:val="0"/>
      <w:marTop w:val="0"/>
      <w:marBottom w:val="0"/>
      <w:divBdr>
        <w:top w:val="none" w:sz="0" w:space="0" w:color="auto"/>
        <w:left w:val="none" w:sz="0" w:space="0" w:color="auto"/>
        <w:bottom w:val="none" w:sz="0" w:space="0" w:color="auto"/>
        <w:right w:val="none" w:sz="0" w:space="0" w:color="auto"/>
      </w:divBdr>
    </w:div>
    <w:div w:id="691034120">
      <w:bodyDiv w:val="1"/>
      <w:marLeft w:val="0"/>
      <w:marRight w:val="0"/>
      <w:marTop w:val="0"/>
      <w:marBottom w:val="0"/>
      <w:divBdr>
        <w:top w:val="none" w:sz="0" w:space="0" w:color="auto"/>
        <w:left w:val="none" w:sz="0" w:space="0" w:color="auto"/>
        <w:bottom w:val="none" w:sz="0" w:space="0" w:color="auto"/>
        <w:right w:val="none" w:sz="0" w:space="0" w:color="auto"/>
      </w:divBdr>
    </w:div>
    <w:div w:id="755246645">
      <w:bodyDiv w:val="1"/>
      <w:marLeft w:val="0"/>
      <w:marRight w:val="0"/>
      <w:marTop w:val="0"/>
      <w:marBottom w:val="0"/>
      <w:divBdr>
        <w:top w:val="none" w:sz="0" w:space="0" w:color="auto"/>
        <w:left w:val="none" w:sz="0" w:space="0" w:color="auto"/>
        <w:bottom w:val="none" w:sz="0" w:space="0" w:color="auto"/>
        <w:right w:val="none" w:sz="0" w:space="0" w:color="auto"/>
      </w:divBdr>
    </w:div>
    <w:div w:id="1459110627">
      <w:bodyDiv w:val="1"/>
      <w:marLeft w:val="0"/>
      <w:marRight w:val="0"/>
      <w:marTop w:val="0"/>
      <w:marBottom w:val="0"/>
      <w:divBdr>
        <w:top w:val="none" w:sz="0" w:space="0" w:color="auto"/>
        <w:left w:val="none" w:sz="0" w:space="0" w:color="auto"/>
        <w:bottom w:val="none" w:sz="0" w:space="0" w:color="auto"/>
        <w:right w:val="none" w:sz="0" w:space="0" w:color="auto"/>
      </w:divBdr>
    </w:div>
    <w:div w:id="166693215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CarbonFix\CarbonFix\Moriz\Standard\CFS\Templates\CFS%20v2.0%20-%20Template%20-%20Future%20CO2-fix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\CarbonFix\CarbonFix\Moriz\Standard\CFS\Templates\CFS v2.0 - Template - Future CO2-fixation.dot</Template>
  <TotalTime>1</TotalTime>
  <Pages>4</Pages>
  <Words>1917</Words>
  <Characters>10931</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12823</CharactersWithSpaces>
  <SharedDoc>false</SharedDoc>
  <HLinks>
    <vt:vector size="6" baseType="variant">
      <vt:variant>
        <vt:i4>3604481</vt:i4>
      </vt:variant>
      <vt:variant>
        <vt:i4>0</vt:i4>
      </vt:variant>
      <vt:variant>
        <vt:i4>0</vt:i4>
      </vt:variant>
      <vt:variant>
        <vt:i4>5</vt:i4>
      </vt:variant>
      <vt:variant>
        <vt:lpwstr>http://www.ipcc-nggip.iges.or.jp/public/2006gl/pdf/4_Volume4/V4_04_Ch4_Forest_Land.pdf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dc:creator>
  <cp:keywords/>
  <cp:lastModifiedBy>Moriz Vohrer</cp:lastModifiedBy>
  <cp:revision>21</cp:revision>
  <cp:lastPrinted>2011-11-01T14:33:00Z</cp:lastPrinted>
  <dcterms:created xsi:type="dcterms:W3CDTF">2013-07-17T12:24:00Z</dcterms:created>
  <dcterms:modified xsi:type="dcterms:W3CDTF">2014-06-23T09:06:00Z</dcterms:modified>
</cp:coreProperties>
</file>