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4142"/>
      </w:tblGrid>
      <w:tr w:rsidR="00F20DA9" w:rsidRPr="0085459F" w14:paraId="08E41E5E" w14:textId="77777777" w:rsidTr="00F20DA9">
        <w:tc>
          <w:tcPr>
            <w:tcW w:w="14142" w:type="dxa"/>
            <w:shd w:val="clear" w:color="auto" w:fill="D9D9D9"/>
          </w:tcPr>
          <w:p w14:paraId="16E922AE" w14:textId="0FF1E9DA" w:rsidR="00F20DA9" w:rsidRPr="0085459F" w:rsidRDefault="00121CFC" w:rsidP="00F20DA9">
            <w:pPr>
              <w:rPr>
                <w:rFonts w:ascii="Calibri" w:hAnsi="Calibri"/>
                <w:b/>
                <w:sz w:val="20"/>
                <w:lang w:val="en-AU"/>
              </w:rPr>
            </w:pPr>
            <w:r>
              <w:rPr>
                <w:rFonts w:ascii="Calibri" w:hAnsi="Calibri"/>
                <w:b/>
                <w:sz w:val="20"/>
                <w:lang w:val="en-AU"/>
              </w:rPr>
              <w:t>Project T</w:t>
            </w:r>
            <w:r w:rsidR="00F20DA9" w:rsidRPr="0085459F">
              <w:rPr>
                <w:rFonts w:ascii="Calibri" w:hAnsi="Calibri"/>
                <w:b/>
                <w:sz w:val="20"/>
                <w:lang w:val="en-AU"/>
              </w:rPr>
              <w:t>itle</w:t>
            </w:r>
          </w:p>
        </w:tc>
      </w:tr>
      <w:tr w:rsidR="00F20DA9" w:rsidRPr="0085459F" w14:paraId="35DD5474" w14:textId="77777777" w:rsidTr="00F20DA9">
        <w:tc>
          <w:tcPr>
            <w:tcW w:w="14142" w:type="dxa"/>
            <w:shd w:val="clear" w:color="auto" w:fill="auto"/>
          </w:tcPr>
          <w:p w14:paraId="326DB59F" w14:textId="77777777" w:rsidR="00F20DA9" w:rsidRPr="0085459F" w:rsidRDefault="00F20DA9" w:rsidP="00F20DA9">
            <w:pPr>
              <w:rPr>
                <w:rFonts w:ascii="Calibri" w:hAnsi="Calibri"/>
                <w:sz w:val="20"/>
                <w:lang w:val="en-AU"/>
              </w:rPr>
            </w:pPr>
            <w:r w:rsidRPr="0085459F">
              <w:rPr>
                <w:rFonts w:ascii="Calibri" w:hAnsi="Calibri"/>
                <w:color w:val="008000"/>
                <w:sz w:val="20"/>
                <w:lang w:val="en-AU"/>
              </w:rPr>
              <w:t>...</w:t>
            </w:r>
          </w:p>
        </w:tc>
      </w:tr>
      <w:tr w:rsidR="00F20DA9" w:rsidRPr="0085459F" w14:paraId="4C3FB9F2" w14:textId="77777777" w:rsidTr="00F20DA9">
        <w:tc>
          <w:tcPr>
            <w:tcW w:w="14142" w:type="dxa"/>
            <w:shd w:val="clear" w:color="auto" w:fill="D9D9D9"/>
          </w:tcPr>
          <w:p w14:paraId="06FDA8C1" w14:textId="1169EC5B" w:rsidR="00F20DA9" w:rsidRPr="00D0173E" w:rsidRDefault="001D2A77" w:rsidP="00F20DA9">
            <w:pPr>
              <w:rPr>
                <w:rFonts w:ascii="Calibri" w:hAnsi="Calibri"/>
                <w:b/>
                <w:sz w:val="20"/>
                <w:lang w:val="en-AU"/>
              </w:rPr>
            </w:pPr>
            <w:r w:rsidRPr="00D0173E">
              <w:rPr>
                <w:rFonts w:ascii="Calibri" w:hAnsi="Calibri"/>
                <w:b/>
                <w:sz w:val="20"/>
              </w:rPr>
              <w:t>Gold Standard ID</w:t>
            </w:r>
          </w:p>
        </w:tc>
      </w:tr>
      <w:tr w:rsidR="00F20DA9" w:rsidRPr="0085459F" w14:paraId="3895F4A5" w14:textId="77777777" w:rsidTr="00F20DA9">
        <w:tc>
          <w:tcPr>
            <w:tcW w:w="14142" w:type="dxa"/>
            <w:shd w:val="clear" w:color="auto" w:fill="auto"/>
          </w:tcPr>
          <w:p w14:paraId="43CD5DD8" w14:textId="0FB73DBA" w:rsidR="00F20DA9" w:rsidRPr="005B6866" w:rsidRDefault="008B2F80" w:rsidP="00F20DA9">
            <w:pPr>
              <w:rPr>
                <w:rFonts w:ascii="Calibri" w:hAnsi="Calibri"/>
                <w:sz w:val="20"/>
                <w:lang w:val="en-AU"/>
              </w:rPr>
            </w:pPr>
            <w:bookmarkStart w:id="0" w:name="_GoBack"/>
            <w:r w:rsidRPr="005B6866">
              <w:rPr>
                <w:rFonts w:ascii="Calibri" w:hAnsi="Calibri"/>
                <w:color w:val="008000"/>
                <w:sz w:val="20"/>
                <w:lang w:val="en-AU"/>
              </w:rPr>
              <w:t xml:space="preserve">…  </w:t>
            </w:r>
            <w:proofErr w:type="gramStart"/>
            <w:r w:rsidRPr="005B6866">
              <w:rPr>
                <w:rFonts w:ascii="Calibri" w:hAnsi="Calibri"/>
                <w:color w:val="FF0000"/>
                <w:sz w:val="20"/>
                <w:lang w:val="en-AU"/>
              </w:rPr>
              <w:t>e</w:t>
            </w:r>
            <w:proofErr w:type="gramEnd"/>
            <w:r w:rsidRPr="005B6866">
              <w:rPr>
                <w:rFonts w:ascii="Calibri" w:hAnsi="Calibri"/>
                <w:color w:val="FF0000"/>
                <w:sz w:val="20"/>
                <w:lang w:val="en-AU"/>
              </w:rPr>
              <w:t>.g. GS-0123</w:t>
            </w:r>
            <w:bookmarkEnd w:id="0"/>
          </w:p>
        </w:tc>
      </w:tr>
      <w:tr w:rsidR="00F20DA9" w:rsidRPr="0085459F" w14:paraId="3B07FF61" w14:textId="77777777" w:rsidTr="00F20DA9">
        <w:tc>
          <w:tcPr>
            <w:tcW w:w="14142" w:type="dxa"/>
            <w:shd w:val="clear" w:color="auto" w:fill="D9D9D9"/>
          </w:tcPr>
          <w:p w14:paraId="6BD73B3A" w14:textId="77777777" w:rsidR="00F20DA9" w:rsidRPr="0085459F" w:rsidRDefault="00F20DA9" w:rsidP="00F20DA9">
            <w:pPr>
              <w:rPr>
                <w:rFonts w:ascii="Calibri" w:hAnsi="Calibri"/>
                <w:b/>
                <w:sz w:val="20"/>
                <w:lang w:val="en-AU"/>
              </w:rPr>
            </w:pPr>
            <w:r w:rsidRPr="0085459F">
              <w:rPr>
                <w:rFonts w:ascii="Calibri" w:hAnsi="Calibri"/>
                <w:b/>
                <w:sz w:val="20"/>
                <w:lang w:val="en-AU"/>
              </w:rPr>
              <w:t>Type of Certification</w:t>
            </w:r>
          </w:p>
        </w:tc>
      </w:tr>
      <w:tr w:rsidR="00F20DA9" w:rsidRPr="0085459F" w14:paraId="0683FBD6" w14:textId="77777777" w:rsidTr="00F20DA9">
        <w:tc>
          <w:tcPr>
            <w:tcW w:w="14142" w:type="dxa"/>
            <w:shd w:val="clear" w:color="auto" w:fill="auto"/>
          </w:tcPr>
          <w:p w14:paraId="3CDD07E0" w14:textId="1F1AFAE6" w:rsidR="00F20DA9" w:rsidRPr="00BD59B7" w:rsidRDefault="00BD59B7" w:rsidP="00F20DA9">
            <w:pPr>
              <w:rPr>
                <w:rFonts w:ascii="Calibri" w:hAnsi="Calibri"/>
                <w:sz w:val="20"/>
                <w:lang w:val="en-AU"/>
              </w:rPr>
            </w:pP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Initial </w:t>
            </w:r>
            <w:proofErr w:type="gramStart"/>
            <w:r w:rsidRPr="00BD59B7">
              <w:rPr>
                <w:rFonts w:ascii="Calibri" w:hAnsi="Calibri"/>
                <w:sz w:val="20"/>
                <w:lang w:val="en-AU"/>
              </w:rPr>
              <w:t xml:space="preserve">Certification           </w:t>
            </w:r>
            <w:proofErr w:type="gramEnd"/>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Pr="00BD59B7">
              <w:rPr>
                <w:rFonts w:ascii="Calibri" w:hAnsi="Calibri"/>
                <w:sz w:val="20"/>
                <w:lang w:val="en-AU"/>
              </w:rPr>
              <w:t xml:space="preserve">Performance Certification           </w:t>
            </w: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Pr="00BD59B7">
              <w:rPr>
                <w:rFonts w:ascii="Calibri" w:hAnsi="Calibri"/>
                <w:sz w:val="20"/>
                <w:lang w:val="en-AU"/>
              </w:rPr>
              <w:t>New Area Certification</w:t>
            </w:r>
          </w:p>
        </w:tc>
      </w:tr>
    </w:tbl>
    <w:p w14:paraId="106103F5" w14:textId="77777777" w:rsidR="00F20DA9" w:rsidRPr="0085459F" w:rsidRDefault="00F20DA9" w:rsidP="006B79D7">
      <w:pPr>
        <w:tabs>
          <w:tab w:val="left" w:pos="-36"/>
          <w:tab w:val="left" w:pos="0"/>
        </w:tabs>
        <w:ind w:right="-1"/>
        <w:rPr>
          <w:rStyle w:val="FormatvorlageArial10ptGrnGrau"/>
          <w:rFonts w:ascii="Calibri" w:hAnsi="Calibri" w:cs="Calibri"/>
          <w:color w:val="808080"/>
        </w:rPr>
      </w:pPr>
    </w:p>
    <w:p w14:paraId="74E17EDB" w14:textId="77777777" w:rsidR="00D558DA" w:rsidRPr="0085459F" w:rsidRDefault="00D558DA" w:rsidP="00D558DA">
      <w:pPr>
        <w:tabs>
          <w:tab w:val="left" w:pos="-36"/>
          <w:tab w:val="left" w:pos="0"/>
        </w:tabs>
        <w:ind w:right="-1"/>
        <w:rPr>
          <w:rFonts w:ascii="Calibri" w:hAnsi="Calibri" w:cs="Calibri"/>
          <w:sz w:val="20"/>
          <w:lang w:val="en-US"/>
        </w:rPr>
      </w:pPr>
    </w:p>
    <w:p w14:paraId="09CC81E3" w14:textId="77777777" w:rsidR="00F20DA9" w:rsidRPr="0085459F" w:rsidRDefault="00F20DA9" w:rsidP="00F20DA9">
      <w:pPr>
        <w:tabs>
          <w:tab w:val="left" w:pos="-36"/>
          <w:tab w:val="left" w:pos="0"/>
        </w:tabs>
        <w:rPr>
          <w:rFonts w:ascii="Calibri" w:hAnsi="Calibri" w:cs="Calibri"/>
          <w:sz w:val="20"/>
          <w:lang w:val="en-AU"/>
        </w:rPr>
      </w:pPr>
      <w:r w:rsidRPr="0085459F">
        <w:rPr>
          <w:rFonts w:ascii="Calibri" w:hAnsi="Calibri" w:cs="Calibri"/>
          <w:sz w:val="20"/>
          <w:lang w:val="en-AU"/>
        </w:rPr>
        <w:t xml:space="preserve">Please outline how your </w:t>
      </w:r>
      <w:r w:rsidRPr="0085459F">
        <w:rPr>
          <w:rFonts w:ascii="Calibri" w:hAnsi="Calibri" w:cs="Calibri"/>
          <w:sz w:val="20"/>
          <w:u w:val="dotted"/>
          <w:lang w:val="en-AU"/>
        </w:rPr>
        <w:t>project</w:t>
      </w:r>
      <w:r w:rsidRPr="0085459F">
        <w:rPr>
          <w:rFonts w:ascii="Calibri" w:hAnsi="Calibri" w:cs="Calibri"/>
          <w:sz w:val="20"/>
          <w:lang w:val="en-AU"/>
        </w:rPr>
        <w:t xml:space="preserve"> meets each of the following requirements, referring to any </w:t>
      </w:r>
      <w:r w:rsidRPr="0085459F">
        <w:rPr>
          <w:rFonts w:ascii="Calibri" w:hAnsi="Calibri" w:cs="Calibri"/>
          <w:i/>
          <w:sz w:val="20"/>
          <w:lang w:val="en-AU"/>
        </w:rPr>
        <w:t>supporting documentation</w:t>
      </w:r>
      <w:r w:rsidRPr="0085459F">
        <w:rPr>
          <w:rFonts w:ascii="Calibri" w:hAnsi="Calibri" w:cs="Calibri"/>
          <w:sz w:val="20"/>
          <w:lang w:val="en-AU"/>
        </w:rPr>
        <w:t xml:space="preserve"> where necessary. The formatting requirements provided in chapter 7.4 must be followed.</w:t>
      </w:r>
    </w:p>
    <w:p w14:paraId="059F8B5B" w14:textId="7A4C54CB" w:rsidR="00F20DA9" w:rsidRPr="0085459F" w:rsidRDefault="00CC3B83" w:rsidP="00F20DA9">
      <w:pPr>
        <w:tabs>
          <w:tab w:val="left" w:pos="-36"/>
          <w:tab w:val="left" w:pos="0"/>
        </w:tabs>
        <w:rPr>
          <w:rFonts w:ascii="Calibri" w:hAnsi="Calibri" w:cs="Calibri"/>
          <w:b/>
          <w:color w:val="FFFFFF"/>
          <w:szCs w:val="22"/>
          <w:lang w:val="en-AU"/>
        </w:rPr>
      </w:pPr>
      <w:r>
        <w:rPr>
          <w:noProof/>
          <w:sz w:val="20"/>
          <w:lang w:val="en-US"/>
        </w:rPr>
        <mc:AlternateContent>
          <mc:Choice Requires="wps">
            <w:drawing>
              <wp:anchor distT="0" distB="0" distL="114300" distR="114300" simplePos="0" relativeHeight="251658752" behindDoc="1" locked="0" layoutInCell="1" allowOverlap="1" wp14:anchorId="4D042071" wp14:editId="5B9FE5AF">
                <wp:simplePos x="0" y="0"/>
                <wp:positionH relativeFrom="column">
                  <wp:posOffset>-96520</wp:posOffset>
                </wp:positionH>
                <wp:positionV relativeFrom="paragraph">
                  <wp:posOffset>122211</wp:posOffset>
                </wp:positionV>
                <wp:extent cx="8997315" cy="258445"/>
                <wp:effectExtent l="0" t="0" r="19685" b="20955"/>
                <wp:wrapNone/>
                <wp:docPr id="50" name="Rectangle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97315" cy="258445"/>
                        </a:xfrm>
                        <a:prstGeom prst="rect">
                          <a:avLst/>
                        </a:prstGeom>
                        <a:solidFill>
                          <a:srgbClr val="1B8428"/>
                        </a:solidFill>
                        <a:ln w="12700" cmpd="sng">
                          <a:solidFill>
                            <a:srgbClr val="9BBB59">
                              <a:lumMod val="60000"/>
                              <a:lumOff val="40000"/>
                            </a:srgbClr>
                          </a:solidFill>
                          <a:miter lim="800000"/>
                          <a:headEnd/>
                          <a:tailEnd/>
                        </a:ln>
                        <a:effectLst/>
                        <a:extLst/>
                      </wps:spPr>
                      <wps:txbx>
                        <w:txbxContent>
                          <w:p w14:paraId="1D905FD0" w14:textId="77777777" w:rsidR="009A400B" w:rsidRDefault="009A400B" w:rsidP="00F20DA9">
                            <w:pPr>
                              <w:ind w:left="425" w:right="-1" w:hanging="425"/>
                              <w:rPr>
                                <w:rStyle w:val="RegulartextArial10pt"/>
                              </w:rPr>
                            </w:pPr>
                          </w:p>
                          <w:p w14:paraId="46B86CFA" w14:textId="77777777" w:rsidR="009A400B" w:rsidRPr="00F20DA9" w:rsidRDefault="009A400B" w:rsidP="00F20DA9">
                            <w:pPr>
                              <w:ind w:left="425" w:right="-1" w:hanging="425"/>
                              <w:rPr>
                                <w:rFonts w:ascii="Calibri" w:hAnsi="Calibri" w:cs="Calibri"/>
                                <w:b/>
                                <w:bCs/>
                                <w:iCs/>
                                <w:color w:val="FFFFFF"/>
                              </w:rPr>
                            </w:pPr>
                            <w:r w:rsidRPr="00F20DA9">
                              <w:rPr>
                                <w:rFonts w:ascii="Calibri" w:hAnsi="Calibri" w:cs="Calibri"/>
                                <w:b/>
                                <w:bCs/>
                                <w:iCs/>
                                <w:color w:val="FFFFFF"/>
                              </w:rPr>
                              <w:t>Certificates</w:t>
                            </w:r>
                          </w:p>
                          <w:p w14:paraId="2C39986D" w14:textId="77777777" w:rsidR="009A400B" w:rsidRDefault="009A400B" w:rsidP="00F20DA9">
                            <w:pPr>
                              <w:ind w:right="-1"/>
                              <w:rPr>
                                <w:rStyle w:val="RegulartextArial10pt"/>
                              </w:rPr>
                            </w:pPr>
                          </w:p>
                          <w:p w14:paraId="38994CC3" w14:textId="77777777" w:rsidR="009A400B" w:rsidRDefault="009A400B" w:rsidP="00F20DA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88" o:spid="_x0000_s1026" style="position:absolute;margin-left:-7.55pt;margin-top:9.6pt;width:708.45pt;height:20.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" fillcolor="#1b8428" strokecolor="#c3d69b" strokeweight="1pt">
                <v:textbox>
                  <w:txbxContent>
                    <w:p w14:paraId="1D905FD0" w14:textId="77777777" w:rsidR="00B66169" w:rsidRDefault="00B66169" w:rsidP="00F20DA9">
                      <w:pPr>
                        <w:ind w:left="425" w:right="-1" w:hanging="425"/>
                        <w:rPr>
                          <w:rStyle w:val="RegulartextArial10pt"/>
                        </w:rPr>
                      </w:pPr>
                    </w:p>
                    <w:p w14:paraId="46B86CFA" w14:textId="77777777" w:rsidR="00B66169" w:rsidRPr="00F20DA9" w:rsidRDefault="00B66169" w:rsidP="00F20DA9">
                      <w:pPr>
                        <w:ind w:left="425" w:right="-1" w:hanging="425"/>
                        <w:rPr>
                          <w:rFonts w:ascii="Calibri" w:hAnsi="Calibri" w:cs="Calibri"/>
                          <w:b/>
                          <w:bCs/>
                          <w:iCs/>
                          <w:color w:val="FFFFFF"/>
                        </w:rPr>
                      </w:pPr>
                      <w:r w:rsidRPr="00F20DA9">
                        <w:rPr>
                          <w:rFonts w:ascii="Calibri" w:hAnsi="Calibri" w:cs="Calibri"/>
                          <w:b/>
                          <w:bCs/>
                          <w:iCs/>
                          <w:color w:val="FFFFFF"/>
                        </w:rPr>
                        <w:t>Certificates</w:t>
                      </w:r>
                    </w:p>
                    <w:p w14:paraId="2C39986D" w14:textId="77777777" w:rsidR="00B66169" w:rsidRDefault="00B66169" w:rsidP="00F20DA9">
                      <w:pPr>
                        <w:ind w:right="-1"/>
                        <w:rPr>
                          <w:rStyle w:val="RegulartextArial10pt"/>
                        </w:rPr>
                      </w:pPr>
                    </w:p>
                    <w:p w14:paraId="38994CC3" w14:textId="77777777" w:rsidR="00B66169" w:rsidRDefault="00B66169" w:rsidP="00F20DA9">
                      <w:pPr>
                        <w:jc w:val="center"/>
                      </w:pPr>
                    </w:p>
                  </w:txbxContent>
                </v:textbox>
              </v:rect>
            </w:pict>
          </mc:Fallback>
        </mc:AlternateContent>
      </w:r>
      <w:r w:rsidR="00F20DA9" w:rsidRPr="0085459F">
        <w:rPr>
          <w:rFonts w:ascii="Calibri" w:hAnsi="Calibri" w:cs="Calibri"/>
          <w:sz w:val="20"/>
          <w:lang w:val="en-AU"/>
        </w:rPr>
        <w:br/>
      </w:r>
      <w:r w:rsidR="00F20DA9" w:rsidRPr="0085459F">
        <w:rPr>
          <w:rFonts w:ascii="Calibri" w:hAnsi="Calibri" w:cs="Calibri"/>
          <w:b/>
          <w:color w:val="FFFFFF"/>
          <w:szCs w:val="22"/>
          <w:lang w:val="en-AU"/>
        </w:rPr>
        <w:t>Baseline</w:t>
      </w:r>
    </w:p>
    <w:p w14:paraId="54B1C3C7" w14:textId="77777777" w:rsidR="00D558DA" w:rsidRPr="0085459F" w:rsidRDefault="00D558DA" w:rsidP="00F20DA9">
      <w:pPr>
        <w:rPr>
          <w:rFonts w:ascii="Calibri" w:hAnsi="Calibri"/>
          <w:sz w:val="20"/>
          <w:lang w:val="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466"/>
        <w:gridCol w:w="13676"/>
      </w:tblGrid>
      <w:tr w:rsidR="00F20DA9" w:rsidRPr="0085459F" w14:paraId="4ABE2F38" w14:textId="77777777" w:rsidTr="00D558DA">
        <w:trPr>
          <w:tblHeader/>
        </w:trPr>
        <w:tc>
          <w:tcPr>
            <w:tcW w:w="14142" w:type="dxa"/>
            <w:gridSpan w:val="2"/>
            <w:shd w:val="clear" w:color="auto" w:fill="D6E3BC"/>
          </w:tcPr>
          <w:p w14:paraId="42B07917" w14:textId="77777777" w:rsidR="00F20DA9" w:rsidRPr="0085459F" w:rsidRDefault="00F20DA9" w:rsidP="00F20DA9">
            <w:pPr>
              <w:numPr>
                <w:ilvl w:val="0"/>
                <w:numId w:val="43"/>
              </w:numPr>
              <w:tabs>
                <w:tab w:val="left" w:pos="-36"/>
              </w:tabs>
              <w:suppressAutoHyphens/>
              <w:autoSpaceDE w:val="0"/>
              <w:autoSpaceDN w:val="0"/>
              <w:adjustRightInd w:val="0"/>
              <w:ind w:right="-1"/>
              <w:rPr>
                <w:rFonts w:ascii="Calibri" w:hAnsi="Calibri" w:cs="Arial"/>
                <w:sz w:val="20"/>
                <w:lang w:val="en-AU"/>
              </w:rPr>
            </w:pPr>
            <w:r w:rsidRPr="0085459F">
              <w:rPr>
                <w:rFonts w:ascii="Calibri" w:hAnsi="Calibri" w:cs="Arial"/>
                <w:sz w:val="20"/>
                <w:lang w:val="en-AU"/>
              </w:rPr>
              <w:t xml:space="preserve">To determine the </w:t>
            </w:r>
            <w:r w:rsidRPr="0085459F">
              <w:rPr>
                <w:rFonts w:ascii="Calibri" w:hAnsi="Calibri" w:cs="Arial"/>
                <w:sz w:val="20"/>
                <w:u w:val="dotted"/>
                <w:lang w:val="en-AU"/>
              </w:rPr>
              <w:t>Baseline</w:t>
            </w:r>
            <w:r w:rsidRPr="0085459F">
              <w:rPr>
                <w:rFonts w:ascii="Calibri" w:hAnsi="Calibri" w:cs="Arial"/>
                <w:sz w:val="20"/>
                <w:lang w:val="en-AU"/>
              </w:rPr>
              <w:t xml:space="preserve"> of the </w:t>
            </w:r>
            <w:r w:rsidRPr="0085459F">
              <w:rPr>
                <w:rFonts w:ascii="Calibri" w:hAnsi="Calibri" w:cs="Calibri"/>
                <w:sz w:val="20"/>
                <w:u w:val="dotted"/>
                <w:lang w:val="en-AU"/>
              </w:rPr>
              <w:t>eligible planting area</w:t>
            </w:r>
            <w:r w:rsidRPr="0085459F">
              <w:rPr>
                <w:rFonts w:ascii="Calibri" w:hAnsi="Calibri" w:cs="Arial"/>
                <w:sz w:val="20"/>
                <w:lang w:val="en-AU"/>
              </w:rPr>
              <w:t xml:space="preserve"> the land shall be </w:t>
            </w:r>
          </w:p>
          <w:p w14:paraId="0722525B" w14:textId="77777777" w:rsidR="00F20DA9" w:rsidRPr="0085459F" w:rsidRDefault="00F20DA9" w:rsidP="00143B7D">
            <w:pPr>
              <w:numPr>
                <w:ilvl w:val="0"/>
                <w:numId w:val="44"/>
              </w:numPr>
              <w:tabs>
                <w:tab w:val="left" w:pos="-36"/>
              </w:tabs>
              <w:suppressAutoHyphens/>
              <w:ind w:right="-1"/>
              <w:rPr>
                <w:rFonts w:ascii="Calibri" w:hAnsi="Calibri" w:cs="Arial"/>
                <w:sz w:val="20"/>
                <w:lang w:val="en-AU"/>
              </w:rPr>
            </w:pPr>
            <w:proofErr w:type="gramStart"/>
            <w:r w:rsidRPr="0085459F">
              <w:rPr>
                <w:rFonts w:ascii="Calibri" w:hAnsi="Calibri" w:cs="Arial"/>
                <w:sz w:val="20"/>
                <w:lang w:val="en-AU"/>
              </w:rPr>
              <w:t>stratified</w:t>
            </w:r>
            <w:proofErr w:type="gramEnd"/>
            <w:r w:rsidRPr="0085459F">
              <w:rPr>
                <w:rFonts w:ascii="Calibri" w:hAnsi="Calibri" w:cs="Arial"/>
                <w:sz w:val="20"/>
                <w:lang w:val="en-AU"/>
              </w:rPr>
              <w:t xml:space="preserve"> according to its vegetation types (grassland, bushland, etc.)</w:t>
            </w:r>
          </w:p>
        </w:tc>
      </w:tr>
      <w:tr w:rsidR="00F20DA9" w:rsidRPr="0085459F" w14:paraId="18A74E19" w14:textId="77777777" w:rsidTr="00D558DA">
        <w:tc>
          <w:tcPr>
            <w:tcW w:w="466" w:type="dxa"/>
            <w:shd w:val="clear" w:color="auto" w:fill="auto"/>
          </w:tcPr>
          <w:p w14:paraId="7D266017" w14:textId="77777777" w:rsidR="00F20DA9" w:rsidRPr="0085459F" w:rsidRDefault="00F20DA9" w:rsidP="00F20DA9">
            <w:pPr>
              <w:rPr>
                <w:rFonts w:ascii="Calibri" w:hAnsi="Calibri"/>
                <w:color w:val="008000"/>
                <w:sz w:val="20"/>
                <w:lang w:val="en-AU"/>
              </w:rPr>
            </w:pPr>
            <w:r w:rsidRPr="0085459F">
              <w:rPr>
                <w:rFonts w:ascii="Calibri" w:hAnsi="Calibri"/>
                <w:sz w:val="20"/>
                <w:lang w:val="en-AU"/>
              </w:rPr>
              <w:t>(a)</w:t>
            </w:r>
          </w:p>
        </w:tc>
        <w:tc>
          <w:tcPr>
            <w:tcW w:w="13676" w:type="dxa"/>
            <w:shd w:val="clear" w:color="auto" w:fill="auto"/>
          </w:tcPr>
          <w:p w14:paraId="44415003" w14:textId="77777777" w:rsidR="00F20DA9" w:rsidRPr="0085459F" w:rsidRDefault="00F20DA9" w:rsidP="00F20DA9">
            <w:pPr>
              <w:rPr>
                <w:rFonts w:ascii="Calibri" w:hAnsi="Calibri"/>
                <w:color w:val="008000"/>
                <w:sz w:val="20"/>
                <w:lang w:val="en-AU"/>
              </w:rPr>
            </w:pPr>
            <w:r w:rsidRPr="0085459F">
              <w:rPr>
                <w:rFonts w:ascii="Calibri" w:hAnsi="Calibri"/>
                <w:color w:val="008000"/>
                <w:sz w:val="20"/>
                <w:lang w:val="en-AU"/>
              </w:rPr>
              <w:t>… Describe the process of stratification.</w:t>
            </w:r>
          </w:p>
        </w:tc>
      </w:tr>
    </w:tbl>
    <w:p w14:paraId="656BC1BD" w14:textId="77777777" w:rsidR="00825B80" w:rsidRPr="0085459F" w:rsidRDefault="002B6D99" w:rsidP="000F4E1F">
      <w:pPr>
        <w:rPr>
          <w:rFonts w:ascii="Calibri" w:hAnsi="Calibri" w:cs="Calibri"/>
          <w:sz w:val="20"/>
        </w:rPr>
      </w:pPr>
      <w:r w:rsidRPr="0085459F">
        <w:rPr>
          <w:rFonts w:ascii="Calibri" w:hAnsi="Calibri" w:cs="Calibri"/>
          <w:sz w:val="20"/>
        </w:rPr>
        <w:br/>
      </w:r>
    </w:p>
    <w:p w14:paraId="71F45363" w14:textId="77777777" w:rsidR="00F20DA9" w:rsidRPr="0085459F" w:rsidRDefault="00825B80" w:rsidP="000F4E1F">
      <w:pPr>
        <w:rPr>
          <w:rFonts w:ascii="Calibri" w:hAnsi="Calibri" w:cs="Calibri"/>
          <w:sz w:val="20"/>
        </w:rPr>
      </w:pPr>
      <w:r w:rsidRPr="0085459F">
        <w:rPr>
          <w:rFonts w:ascii="Calibri" w:hAnsi="Calibri" w:cs="Calibri"/>
          <w:sz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466"/>
        <w:gridCol w:w="12825"/>
      </w:tblGrid>
      <w:tr w:rsidR="00F20DA9" w:rsidRPr="0085459F" w14:paraId="12D12090" w14:textId="77777777" w:rsidTr="00143B7D">
        <w:trPr>
          <w:tblHeader/>
        </w:trPr>
        <w:tc>
          <w:tcPr>
            <w:tcW w:w="13291" w:type="dxa"/>
            <w:gridSpan w:val="2"/>
            <w:shd w:val="clear" w:color="auto" w:fill="D6E3BC"/>
          </w:tcPr>
          <w:p w14:paraId="452FF41A" w14:textId="77777777" w:rsidR="00F20DA9" w:rsidRPr="0085459F" w:rsidRDefault="00F20DA9" w:rsidP="00143B7D">
            <w:pPr>
              <w:numPr>
                <w:ilvl w:val="0"/>
                <w:numId w:val="43"/>
              </w:numPr>
              <w:tabs>
                <w:tab w:val="left" w:pos="-264"/>
              </w:tabs>
              <w:suppressAutoHyphens/>
              <w:autoSpaceDE w:val="0"/>
              <w:autoSpaceDN w:val="0"/>
              <w:adjustRightInd w:val="0"/>
              <w:ind w:right="-1"/>
              <w:rPr>
                <w:rFonts w:ascii="Calibri" w:hAnsi="Calibri" w:cs="Arial"/>
                <w:sz w:val="20"/>
                <w:lang w:val="en-AU"/>
              </w:rPr>
            </w:pPr>
            <w:r w:rsidRPr="0085459F">
              <w:rPr>
                <w:rFonts w:ascii="Calibri" w:hAnsi="Calibri" w:cs="Arial"/>
                <w:sz w:val="20"/>
                <w:lang w:val="en-AU"/>
              </w:rPr>
              <w:lastRenderedPageBreak/>
              <w:t xml:space="preserve">To determine the </w:t>
            </w:r>
            <w:r w:rsidRPr="0085459F">
              <w:rPr>
                <w:rFonts w:ascii="Calibri" w:hAnsi="Calibri" w:cs="Arial"/>
                <w:sz w:val="20"/>
                <w:u w:val="dotted"/>
                <w:lang w:val="en-AU"/>
              </w:rPr>
              <w:t>Baseline</w:t>
            </w:r>
            <w:r w:rsidRPr="0085459F">
              <w:rPr>
                <w:rFonts w:ascii="Calibri" w:hAnsi="Calibri" w:cs="Arial"/>
                <w:sz w:val="20"/>
                <w:lang w:val="en-AU"/>
              </w:rPr>
              <w:t xml:space="preserve"> of the </w:t>
            </w:r>
            <w:r w:rsidRPr="0085459F">
              <w:rPr>
                <w:rFonts w:ascii="Calibri" w:hAnsi="Calibri" w:cs="Calibri"/>
                <w:sz w:val="20"/>
                <w:u w:val="dotted"/>
                <w:lang w:val="en-AU"/>
              </w:rPr>
              <w:t>eligible planting area</w:t>
            </w:r>
            <w:r w:rsidRPr="0085459F">
              <w:rPr>
                <w:rFonts w:ascii="Calibri" w:hAnsi="Calibri" w:cs="Arial"/>
                <w:sz w:val="20"/>
                <w:lang w:val="en-AU"/>
              </w:rPr>
              <w:t xml:space="preserve"> the land shall be </w:t>
            </w:r>
          </w:p>
          <w:p w14:paraId="5BB45C17" w14:textId="6EB093AB" w:rsidR="00F20DA9" w:rsidRPr="0085459F" w:rsidRDefault="00F20DA9" w:rsidP="00143B7D">
            <w:pPr>
              <w:numPr>
                <w:ilvl w:val="0"/>
                <w:numId w:val="44"/>
              </w:numPr>
              <w:tabs>
                <w:tab w:val="left" w:pos="-264"/>
              </w:tabs>
              <w:suppressAutoHyphens/>
              <w:ind w:right="-1"/>
              <w:rPr>
                <w:rFonts w:ascii="Calibri" w:hAnsi="Calibri" w:cs="Arial"/>
                <w:sz w:val="20"/>
                <w:lang w:val="en-AU"/>
              </w:rPr>
            </w:pPr>
            <w:proofErr w:type="gramStart"/>
            <w:r w:rsidRPr="0085459F">
              <w:rPr>
                <w:rFonts w:ascii="Calibri" w:hAnsi="Calibri" w:cs="Arial"/>
                <w:sz w:val="20"/>
                <w:lang w:val="en-AU"/>
              </w:rPr>
              <w:t>for</w:t>
            </w:r>
            <w:proofErr w:type="gramEnd"/>
            <w:r w:rsidRPr="0085459F">
              <w:rPr>
                <w:rFonts w:ascii="Calibri" w:hAnsi="Calibri" w:cs="Arial"/>
                <w:sz w:val="20"/>
                <w:lang w:val="en-AU"/>
              </w:rPr>
              <w:t xml:space="preserve"> each of these strata</w:t>
            </w:r>
            <w:r w:rsidR="00121CFC">
              <w:rPr>
                <w:rFonts w:ascii="Calibri" w:hAnsi="Calibri" w:cs="Arial"/>
                <w:sz w:val="20"/>
                <w:lang w:val="en-AU"/>
              </w:rPr>
              <w:t>,</w:t>
            </w:r>
            <w:r w:rsidRPr="0085459F">
              <w:rPr>
                <w:rFonts w:ascii="Calibri" w:hAnsi="Calibri" w:cs="Arial"/>
                <w:sz w:val="20"/>
                <w:lang w:val="en-AU"/>
              </w:rPr>
              <w:t xml:space="preserve"> scientifically based </w:t>
            </w:r>
            <w:r w:rsidRPr="0085459F">
              <w:rPr>
                <w:rFonts w:ascii="Calibri" w:hAnsi="Calibri" w:cs="Arial"/>
                <w:i/>
                <w:sz w:val="20"/>
                <w:lang w:val="en-AU"/>
              </w:rPr>
              <w:t>local</w:t>
            </w:r>
            <w:r w:rsidRPr="0085459F">
              <w:rPr>
                <w:rFonts w:ascii="Calibri" w:hAnsi="Calibri" w:cs="Arial"/>
                <w:i/>
                <w:sz w:val="20"/>
                <w:vertAlign w:val="superscript"/>
                <w:lang w:val="en-AU"/>
              </w:rPr>
              <w:footnoteReference w:id="1"/>
            </w:r>
            <w:r w:rsidRPr="0085459F">
              <w:rPr>
                <w:rFonts w:ascii="Calibri" w:hAnsi="Calibri" w:cs="Arial"/>
                <w:sz w:val="20"/>
                <w:lang w:val="en-AU"/>
              </w:rPr>
              <w:t xml:space="preserve">, </w:t>
            </w:r>
            <w:r w:rsidRPr="0085459F">
              <w:rPr>
                <w:rFonts w:ascii="Calibri" w:hAnsi="Calibri" w:cs="Arial"/>
                <w:bCs/>
                <w:sz w:val="20"/>
                <w:lang w:val="en-AU"/>
              </w:rPr>
              <w:t xml:space="preserve">regional or national </w:t>
            </w:r>
            <w:r w:rsidRPr="0085459F">
              <w:rPr>
                <w:rFonts w:ascii="Calibri" w:hAnsi="Calibri" w:cs="Arial"/>
                <w:bCs/>
                <w:i/>
                <w:sz w:val="20"/>
                <w:lang w:val="en-AU"/>
              </w:rPr>
              <w:t>default values</w:t>
            </w:r>
            <w:r w:rsidRPr="0085459F">
              <w:rPr>
                <w:rFonts w:ascii="Calibri" w:hAnsi="Calibri" w:cs="Arial"/>
                <w:bCs/>
                <w:sz w:val="20"/>
                <w:lang w:val="en-AU"/>
              </w:rPr>
              <w:t xml:space="preserve"> </w:t>
            </w:r>
            <w:r w:rsidRPr="0085459F">
              <w:rPr>
                <w:rFonts w:ascii="Calibri" w:hAnsi="Calibri" w:cs="Arial"/>
                <w:bCs/>
                <w:sz w:val="20"/>
                <w:lang w:val="en-AU"/>
              </w:rPr>
              <w:br/>
              <w:t xml:space="preserve">shall be found which state the biomass of these vegetation types. </w:t>
            </w:r>
          </w:p>
          <w:p w14:paraId="313DC59C" w14:textId="77777777" w:rsidR="00F20DA9" w:rsidRPr="0085459F" w:rsidRDefault="00F20DA9" w:rsidP="00143B7D">
            <w:pPr>
              <w:tabs>
                <w:tab w:val="left" w:pos="-264"/>
              </w:tabs>
              <w:suppressAutoHyphens/>
              <w:ind w:left="360" w:right="-1"/>
              <w:rPr>
                <w:rFonts w:ascii="Calibri" w:hAnsi="Calibri" w:cs="Arial"/>
                <w:bCs/>
                <w:sz w:val="20"/>
                <w:lang w:val="en-AU"/>
              </w:rPr>
            </w:pPr>
          </w:p>
          <w:p w14:paraId="29D2B0B0" w14:textId="77777777" w:rsidR="00D558DA" w:rsidRPr="0085459F" w:rsidRDefault="00F20DA9" w:rsidP="00D558DA">
            <w:pPr>
              <w:tabs>
                <w:tab w:val="left" w:pos="-264"/>
              </w:tabs>
              <w:suppressAutoHyphens/>
              <w:ind w:left="360" w:right="-1"/>
              <w:rPr>
                <w:rFonts w:ascii="Calibri" w:hAnsi="Calibri" w:cs="Arial"/>
                <w:bCs/>
                <w:sz w:val="20"/>
                <w:lang w:val="en-AU"/>
              </w:rPr>
            </w:pPr>
            <w:r w:rsidRPr="0085459F">
              <w:rPr>
                <w:rFonts w:ascii="Calibri" w:hAnsi="Calibri" w:cs="Arial"/>
                <w:bCs/>
                <w:i/>
                <w:sz w:val="20"/>
                <w:lang w:val="en-AU"/>
              </w:rPr>
              <w:t>International default values</w:t>
            </w:r>
            <w:r w:rsidRPr="0085459F">
              <w:rPr>
                <w:rFonts w:ascii="Calibri" w:hAnsi="Calibri" w:cs="Arial"/>
                <w:bCs/>
                <w:i/>
                <w:sz w:val="20"/>
                <w:vertAlign w:val="superscript"/>
                <w:lang w:val="en-AU"/>
              </w:rPr>
              <w:footnoteReference w:id="2"/>
            </w:r>
            <w:r w:rsidRPr="0085459F">
              <w:rPr>
                <w:rFonts w:ascii="Calibri" w:hAnsi="Calibri" w:cs="Arial"/>
                <w:bCs/>
                <w:sz w:val="20"/>
                <w:lang w:val="en-AU"/>
              </w:rPr>
              <w:t xml:space="preserve"> from the IPCC shall only be used if no other values are available.</w:t>
            </w:r>
          </w:p>
        </w:tc>
      </w:tr>
      <w:tr w:rsidR="00F20DA9" w:rsidRPr="0085459F" w14:paraId="6EEB0FE4" w14:textId="77777777" w:rsidTr="00143B7D">
        <w:tc>
          <w:tcPr>
            <w:tcW w:w="466" w:type="dxa"/>
            <w:shd w:val="clear" w:color="auto" w:fill="auto"/>
          </w:tcPr>
          <w:p w14:paraId="7BDAF8DE" w14:textId="77777777" w:rsidR="00F20DA9" w:rsidRPr="0085459F" w:rsidRDefault="00F20DA9" w:rsidP="00143B7D">
            <w:pPr>
              <w:tabs>
                <w:tab w:val="left" w:pos="-264"/>
              </w:tabs>
              <w:rPr>
                <w:rFonts w:ascii="Calibri" w:hAnsi="Calibri"/>
                <w:color w:val="008000"/>
                <w:sz w:val="20"/>
                <w:lang w:val="en-AU"/>
              </w:rPr>
            </w:pPr>
            <w:r w:rsidRPr="0085459F">
              <w:rPr>
                <w:rFonts w:ascii="Calibri" w:hAnsi="Calibri"/>
                <w:sz w:val="20"/>
                <w:lang w:val="en-AU"/>
              </w:rPr>
              <w:t>(b)</w:t>
            </w:r>
          </w:p>
        </w:tc>
        <w:tc>
          <w:tcPr>
            <w:tcW w:w="12825" w:type="dxa"/>
            <w:shd w:val="clear" w:color="auto" w:fill="auto"/>
          </w:tcPr>
          <w:p w14:paraId="1619918E" w14:textId="203B556D" w:rsidR="00F20DA9" w:rsidRPr="00E435D6" w:rsidRDefault="00F20DA9" w:rsidP="00143B7D">
            <w:pPr>
              <w:tabs>
                <w:tab w:val="left" w:pos="-264"/>
              </w:tabs>
              <w:rPr>
                <w:rFonts w:ascii="Calibri" w:hAnsi="Calibri" w:cs="Calibri"/>
                <w:sz w:val="20"/>
              </w:rPr>
            </w:pPr>
            <w:r w:rsidRPr="0085459F">
              <w:rPr>
                <w:rFonts w:ascii="Calibri" w:hAnsi="Calibri"/>
                <w:color w:val="008000"/>
                <w:sz w:val="20"/>
                <w:lang w:val="en-AU"/>
              </w:rPr>
              <w:t xml:space="preserve"> </w:t>
            </w:r>
            <w:r w:rsidR="00143B7D" w:rsidRPr="0085459F">
              <w:rPr>
                <w:rFonts w:ascii="Calibri" w:hAnsi="Calibri" w:cs="Calibri"/>
                <w:sz w:val="20"/>
              </w:rPr>
              <w:t xml:space="preserve">Overview of the different baseline strata and the results of the baseline determination. The individual calculation of each stratum is in the boxes below. </w:t>
            </w:r>
          </w:p>
          <w:p w14:paraId="1C0B1EAF" w14:textId="77777777" w:rsidR="00E435D6" w:rsidRDefault="00E435D6" w:rsidP="00143B7D">
            <w:pPr>
              <w:tabs>
                <w:tab w:val="left" w:pos="-264"/>
              </w:tabs>
              <w:rPr>
                <w:rFonts w:ascii="Calibri" w:hAnsi="Calibri"/>
                <w:color w:val="008000"/>
                <w:sz w:val="20"/>
                <w:lang w:val="en-AU"/>
              </w:rPr>
            </w:pPr>
          </w:p>
          <w:tbl>
            <w:tblPr>
              <w:tblW w:w="8624"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28" w:type="dxa"/>
                <w:left w:w="85" w:type="dxa"/>
                <w:bottom w:w="28" w:type="dxa"/>
                <w:right w:w="85" w:type="dxa"/>
              </w:tblCellMar>
              <w:tblLook w:val="01E0" w:firstRow="1" w:lastRow="1" w:firstColumn="1" w:lastColumn="1" w:noHBand="0" w:noVBand="0"/>
            </w:tblPr>
            <w:tblGrid>
              <w:gridCol w:w="1597"/>
              <w:gridCol w:w="2208"/>
              <w:gridCol w:w="2409"/>
              <w:gridCol w:w="2410"/>
            </w:tblGrid>
            <w:tr w:rsidR="00E435D6" w:rsidRPr="0085459F" w14:paraId="25C6DA64" w14:textId="77777777" w:rsidTr="00B66169">
              <w:trPr>
                <w:trHeight w:val="284"/>
                <w:tblHeader/>
              </w:trPr>
              <w:tc>
                <w:tcPr>
                  <w:tcW w:w="1597" w:type="dxa"/>
                  <w:tcBorders>
                    <w:top w:val="single" w:sz="4" w:space="0" w:color="7F7F7F"/>
                    <w:left w:val="single" w:sz="4" w:space="0" w:color="7F7F7F"/>
                    <w:bottom w:val="single" w:sz="4" w:space="0" w:color="7F7F7F"/>
                    <w:right w:val="single" w:sz="4" w:space="0" w:color="7F7F7F"/>
                  </w:tcBorders>
                  <w:shd w:val="clear" w:color="auto" w:fill="9BBB59"/>
                </w:tcPr>
                <w:p w14:paraId="5FCAB725" w14:textId="77777777" w:rsidR="00E435D6" w:rsidRPr="0085459F" w:rsidRDefault="00E435D6" w:rsidP="00B66169">
                  <w:pPr>
                    <w:tabs>
                      <w:tab w:val="left" w:pos="-264"/>
                    </w:tabs>
                    <w:rPr>
                      <w:rStyle w:val="FormatvorlageArial10ptGrnGrau"/>
                      <w:rFonts w:ascii="Calibri" w:hAnsi="Calibri" w:cs="Calibri"/>
                      <w:b/>
                      <w:color w:val="auto"/>
                    </w:rPr>
                  </w:pPr>
                </w:p>
              </w:tc>
              <w:tc>
                <w:tcPr>
                  <w:tcW w:w="2208" w:type="dxa"/>
                  <w:tcBorders>
                    <w:top w:val="single" w:sz="4" w:space="0" w:color="7F7F7F"/>
                    <w:left w:val="single" w:sz="4" w:space="0" w:color="7F7F7F"/>
                    <w:bottom w:val="single" w:sz="4" w:space="0" w:color="7F7F7F"/>
                    <w:right w:val="single" w:sz="4" w:space="0" w:color="7F7F7F"/>
                  </w:tcBorders>
                  <w:shd w:val="clear" w:color="auto" w:fill="D6E3BC"/>
                </w:tcPr>
                <w:p w14:paraId="7EE0F70E" w14:textId="77777777" w:rsidR="00E435D6" w:rsidRPr="0085459F" w:rsidRDefault="00E435D6" w:rsidP="00B66169">
                  <w:pPr>
                    <w:tabs>
                      <w:tab w:val="left" w:pos="-264"/>
                    </w:tabs>
                    <w:rPr>
                      <w:rFonts w:ascii="Calibri" w:hAnsi="Calibri" w:cs="Calibri"/>
                      <w:b/>
                      <w:sz w:val="20"/>
                      <w:lang w:val="en-US" w:eastAsia="es-PE"/>
                    </w:rPr>
                  </w:pPr>
                  <w:r w:rsidRPr="0085459F">
                    <w:rPr>
                      <w:rFonts w:ascii="Calibri" w:hAnsi="Calibri" w:cs="Calibri"/>
                      <w:b/>
                      <w:sz w:val="20"/>
                      <w:lang w:val="en-US" w:eastAsia="es-PE"/>
                    </w:rPr>
                    <w:t>Stratum ID</w:t>
                  </w:r>
                </w:p>
              </w:tc>
              <w:tc>
                <w:tcPr>
                  <w:tcW w:w="2409" w:type="dxa"/>
                  <w:tcBorders>
                    <w:top w:val="single" w:sz="4" w:space="0" w:color="7F7F7F"/>
                    <w:left w:val="single" w:sz="4" w:space="0" w:color="7F7F7F"/>
                    <w:bottom w:val="single" w:sz="4" w:space="0" w:color="7F7F7F"/>
                    <w:right w:val="single" w:sz="4" w:space="0" w:color="7F7F7F"/>
                  </w:tcBorders>
                  <w:shd w:val="clear" w:color="auto" w:fill="9BBB59" w:themeFill="accent3"/>
                </w:tcPr>
                <w:p w14:paraId="1772D484" w14:textId="77777777" w:rsidR="00E435D6" w:rsidRDefault="00E435D6" w:rsidP="00B66169">
                  <w:pPr>
                    <w:tabs>
                      <w:tab w:val="left" w:pos="-264"/>
                    </w:tabs>
                    <w:rPr>
                      <w:rStyle w:val="FormatvorlageArial10ptGrnGrau"/>
                      <w:rFonts w:ascii="Calibri" w:hAnsi="Calibri" w:cs="Calibri"/>
                      <w:b/>
                      <w:color w:val="auto"/>
                    </w:rPr>
                  </w:pPr>
                  <w:r>
                    <w:rPr>
                      <w:rStyle w:val="FormatvorlageArial10ptGrnGrau"/>
                      <w:rFonts w:ascii="Calibri" w:hAnsi="Calibri" w:cs="Calibri"/>
                      <w:b/>
                      <w:color w:val="auto"/>
                    </w:rPr>
                    <w:t>Baseline</w:t>
                  </w:r>
                  <w:r w:rsidRPr="0085459F">
                    <w:rPr>
                      <w:rStyle w:val="FormatvorlageArial10ptGrnGrau"/>
                      <w:rFonts w:ascii="Calibri" w:hAnsi="Calibri" w:cs="Calibri"/>
                      <w:b/>
                      <w:color w:val="auto"/>
                    </w:rPr>
                    <w:t xml:space="preserve"> </w:t>
                  </w:r>
                  <w:r w:rsidRPr="0085459F">
                    <w:rPr>
                      <w:rStyle w:val="FormatvorlageArial10ptGrnGrau"/>
                      <w:rFonts w:ascii="Calibri" w:hAnsi="Calibri" w:cs="Calibri"/>
                      <w:b/>
                      <w:color w:val="auto"/>
                      <w:sz w:val="14"/>
                    </w:rPr>
                    <w:t>tree biomass</w:t>
                  </w:r>
                  <w:r>
                    <w:rPr>
                      <w:rStyle w:val="FormatvorlageArial10ptGrnGrau"/>
                      <w:rFonts w:ascii="Calibri" w:hAnsi="Calibri" w:cs="Calibri"/>
                      <w:b/>
                      <w:color w:val="auto"/>
                      <w:sz w:val="14"/>
                    </w:rPr>
                    <w:t xml:space="preserve"> </w:t>
                  </w:r>
                </w:p>
              </w:tc>
              <w:tc>
                <w:tcPr>
                  <w:tcW w:w="2410" w:type="dxa"/>
                  <w:tcBorders>
                    <w:top w:val="single" w:sz="4" w:space="0" w:color="7F7F7F"/>
                    <w:left w:val="single" w:sz="4" w:space="0" w:color="7F7F7F"/>
                    <w:bottom w:val="single" w:sz="4" w:space="0" w:color="7F7F7F"/>
                    <w:right w:val="single" w:sz="4" w:space="0" w:color="7F7F7F"/>
                  </w:tcBorders>
                  <w:shd w:val="clear" w:color="auto" w:fill="D6E3BC" w:themeFill="accent3" w:themeFillTint="66"/>
                </w:tcPr>
                <w:p w14:paraId="2B4F8C51" w14:textId="77777777" w:rsidR="00E435D6" w:rsidRPr="0085459F" w:rsidRDefault="00E435D6" w:rsidP="00B66169">
                  <w:pPr>
                    <w:tabs>
                      <w:tab w:val="left" w:pos="-264"/>
                    </w:tabs>
                    <w:rPr>
                      <w:rStyle w:val="FormatvorlageArial10ptGrnGrau"/>
                      <w:rFonts w:ascii="Calibri" w:hAnsi="Calibri" w:cs="Calibri"/>
                      <w:b/>
                      <w:color w:val="auto"/>
                    </w:rPr>
                  </w:pPr>
                  <w:r>
                    <w:rPr>
                      <w:rStyle w:val="FormatvorlageArial10ptGrnGrau"/>
                      <w:rFonts w:ascii="Calibri" w:hAnsi="Calibri" w:cs="Calibri"/>
                      <w:b/>
                      <w:color w:val="auto"/>
                    </w:rPr>
                    <w:t>Baseline</w:t>
                  </w:r>
                  <w:r w:rsidRPr="0085459F">
                    <w:rPr>
                      <w:rStyle w:val="FormatvorlageArial10ptGrnGrau"/>
                      <w:rFonts w:ascii="Calibri" w:hAnsi="Calibri" w:cs="Calibri"/>
                      <w:b/>
                      <w:color w:val="auto"/>
                    </w:rPr>
                    <w:t xml:space="preserve"> </w:t>
                  </w:r>
                  <w:r>
                    <w:rPr>
                      <w:rStyle w:val="FormatvorlageArial10ptGrnGrau"/>
                      <w:rFonts w:ascii="Calibri" w:hAnsi="Calibri" w:cs="Calibri"/>
                      <w:b/>
                      <w:color w:val="auto"/>
                      <w:sz w:val="14"/>
                    </w:rPr>
                    <w:t>non-t</w:t>
                  </w:r>
                  <w:r w:rsidRPr="0085459F">
                    <w:rPr>
                      <w:rStyle w:val="FormatvorlageArial10ptGrnGrau"/>
                      <w:rFonts w:ascii="Calibri" w:hAnsi="Calibri" w:cs="Calibri"/>
                      <w:b/>
                      <w:color w:val="auto"/>
                      <w:sz w:val="14"/>
                    </w:rPr>
                    <w:t>ree biomass</w:t>
                  </w:r>
                </w:p>
              </w:tc>
            </w:tr>
            <w:tr w:rsidR="00E435D6" w:rsidRPr="0085459F" w14:paraId="0C36F48F" w14:textId="77777777" w:rsidTr="00B66169">
              <w:trPr>
                <w:trHeight w:hRule="exact" w:val="284"/>
              </w:trPr>
              <w:tc>
                <w:tcPr>
                  <w:tcW w:w="1597" w:type="dxa"/>
                  <w:tcBorders>
                    <w:top w:val="single" w:sz="4" w:space="0" w:color="7F7F7F"/>
                    <w:left w:val="single" w:sz="4" w:space="0" w:color="7F7F7F"/>
                    <w:bottom w:val="single" w:sz="4" w:space="0" w:color="7F7F7F"/>
                    <w:right w:val="single" w:sz="4" w:space="0" w:color="7F7F7F"/>
                  </w:tcBorders>
                  <w:shd w:val="clear" w:color="auto" w:fill="auto"/>
                </w:tcPr>
                <w:p w14:paraId="58B4F56F" w14:textId="77777777" w:rsidR="00E435D6" w:rsidRPr="0085459F" w:rsidRDefault="00E435D6" w:rsidP="00B66169">
                  <w:pPr>
                    <w:tabs>
                      <w:tab w:val="left" w:pos="-264"/>
                    </w:tabs>
                    <w:rPr>
                      <w:rStyle w:val="FormatvorlageArial10ptGrnGrau"/>
                      <w:rFonts w:ascii="Calibri" w:hAnsi="Calibri" w:cs="Calibri"/>
                      <w:color w:val="auto"/>
                    </w:rPr>
                  </w:pPr>
                  <w:r w:rsidRPr="0085459F">
                    <w:rPr>
                      <w:rStyle w:val="FormatvorlageArial10ptGrnGrau"/>
                      <w:rFonts w:ascii="Calibri" w:hAnsi="Calibri" w:cs="Calibri"/>
                      <w:color w:val="auto"/>
                    </w:rPr>
                    <w:t>Stratum</w:t>
                  </w:r>
                </w:p>
              </w:tc>
              <w:tc>
                <w:tcPr>
                  <w:tcW w:w="2208" w:type="dxa"/>
                  <w:tcBorders>
                    <w:top w:val="single" w:sz="4" w:space="0" w:color="7F7F7F"/>
                    <w:left w:val="single" w:sz="4" w:space="0" w:color="7F7F7F"/>
                    <w:bottom w:val="single" w:sz="4" w:space="0" w:color="7F7F7F"/>
                    <w:right w:val="single" w:sz="4" w:space="0" w:color="7F7F7F"/>
                  </w:tcBorders>
                  <w:shd w:val="clear" w:color="auto" w:fill="auto"/>
                </w:tcPr>
                <w:p w14:paraId="31388BA0" w14:textId="77777777" w:rsidR="00E435D6" w:rsidRPr="0085459F" w:rsidRDefault="00E435D6" w:rsidP="00B66169">
                  <w:pPr>
                    <w:tabs>
                      <w:tab w:val="left" w:pos="-264"/>
                    </w:tabs>
                    <w:jc w:val="right"/>
                    <w:rPr>
                      <w:rFonts w:ascii="Calibri" w:hAnsi="Calibri" w:cs="Calibri"/>
                      <w:color w:val="008000"/>
                      <w:sz w:val="20"/>
                      <w:lang w:val="en-US"/>
                    </w:rPr>
                  </w:pPr>
                  <w:r w:rsidRPr="0085459F">
                    <w:rPr>
                      <w:rFonts w:ascii="Calibri" w:hAnsi="Calibri" w:cs="Calibri"/>
                      <w:color w:val="008000"/>
                      <w:sz w:val="20"/>
                      <w:lang w:val="en-US"/>
                    </w:rPr>
                    <w:t>…</w:t>
                  </w:r>
                </w:p>
              </w:tc>
              <w:tc>
                <w:tcPr>
                  <w:tcW w:w="2409" w:type="dxa"/>
                  <w:tcBorders>
                    <w:top w:val="single" w:sz="4" w:space="0" w:color="7F7F7F"/>
                    <w:left w:val="single" w:sz="4" w:space="0" w:color="7F7F7F"/>
                    <w:bottom w:val="single" w:sz="4" w:space="0" w:color="7F7F7F"/>
                    <w:right w:val="single" w:sz="4" w:space="0" w:color="7F7F7F"/>
                  </w:tcBorders>
                </w:tcPr>
                <w:p w14:paraId="61514CF8" w14:textId="77777777" w:rsidR="00E435D6" w:rsidRPr="00297928" w:rsidRDefault="00E435D6" w:rsidP="00B66169">
                  <w:pPr>
                    <w:jc w:val="right"/>
                    <w:rPr>
                      <w:rFonts w:ascii="Calibri" w:hAnsi="Calibri" w:cs="Calibri"/>
                      <w:color w:val="008000"/>
                      <w:sz w:val="20"/>
                      <w:lang w:val="en-US"/>
                    </w:rPr>
                  </w:pPr>
                  <w:r w:rsidRPr="00297928">
                    <w:rPr>
                      <w:rFonts w:ascii="Calibri" w:hAnsi="Calibri" w:cs="Calibri"/>
                      <w:color w:val="008000"/>
                      <w:sz w:val="20"/>
                      <w:lang w:val="en-US"/>
                    </w:rPr>
                    <w:t>…</w:t>
                  </w:r>
                  <w:r w:rsidRPr="00297928">
                    <w:rPr>
                      <w:rFonts w:ascii="Calibri" w:hAnsi="Calibri" w:cs="Calibri"/>
                      <w:sz w:val="20"/>
                      <w:lang w:val="en-US"/>
                    </w:rPr>
                    <w:t xml:space="preserve"> </w:t>
                  </w:r>
                  <w:proofErr w:type="gramStart"/>
                  <w:r w:rsidRPr="00297928">
                    <w:rPr>
                      <w:rFonts w:ascii="Calibri" w:hAnsi="Calibri" w:cs="Calibri"/>
                      <w:sz w:val="20"/>
                      <w:lang w:val="en-US"/>
                    </w:rPr>
                    <w:t>tCO</w:t>
                  </w:r>
                  <w:r w:rsidRPr="00297928">
                    <w:rPr>
                      <w:rFonts w:ascii="Calibri" w:hAnsi="Calibri" w:cs="Calibri"/>
                      <w:sz w:val="16"/>
                      <w:lang w:val="en-US"/>
                    </w:rPr>
                    <w:t>2</w:t>
                  </w:r>
                  <w:proofErr w:type="gramEnd"/>
                </w:p>
              </w:tc>
              <w:tc>
                <w:tcPr>
                  <w:tcW w:w="2410" w:type="dxa"/>
                  <w:tcBorders>
                    <w:top w:val="single" w:sz="4" w:space="0" w:color="7F7F7F"/>
                    <w:left w:val="single" w:sz="4" w:space="0" w:color="7F7F7F"/>
                    <w:bottom w:val="single" w:sz="4" w:space="0" w:color="7F7F7F"/>
                    <w:right w:val="single" w:sz="4" w:space="0" w:color="7F7F7F"/>
                  </w:tcBorders>
                  <w:shd w:val="clear" w:color="auto" w:fill="auto"/>
                </w:tcPr>
                <w:p w14:paraId="0702A9C1" w14:textId="77777777" w:rsidR="00E435D6" w:rsidRDefault="00E435D6" w:rsidP="00B66169">
                  <w:pPr>
                    <w:jc w:val="right"/>
                  </w:pPr>
                  <w:r w:rsidRPr="00297928">
                    <w:rPr>
                      <w:rFonts w:ascii="Calibri" w:hAnsi="Calibri" w:cs="Calibri"/>
                      <w:color w:val="008000"/>
                      <w:sz w:val="20"/>
                      <w:lang w:val="en-US"/>
                    </w:rPr>
                    <w:t>…</w:t>
                  </w:r>
                  <w:r w:rsidRPr="00297928">
                    <w:rPr>
                      <w:rFonts w:ascii="Calibri" w:hAnsi="Calibri" w:cs="Calibri"/>
                      <w:sz w:val="20"/>
                      <w:lang w:val="en-US"/>
                    </w:rPr>
                    <w:t xml:space="preserve"> </w:t>
                  </w:r>
                  <w:proofErr w:type="gramStart"/>
                  <w:r w:rsidRPr="00297928">
                    <w:rPr>
                      <w:rFonts w:ascii="Calibri" w:hAnsi="Calibri" w:cs="Calibri"/>
                      <w:sz w:val="20"/>
                      <w:lang w:val="en-US"/>
                    </w:rPr>
                    <w:t>tCO</w:t>
                  </w:r>
                  <w:r w:rsidRPr="00297928">
                    <w:rPr>
                      <w:rFonts w:ascii="Calibri" w:hAnsi="Calibri" w:cs="Calibri"/>
                      <w:sz w:val="16"/>
                      <w:lang w:val="en-US"/>
                    </w:rPr>
                    <w:t>2</w:t>
                  </w:r>
                  <w:proofErr w:type="gramEnd"/>
                </w:p>
              </w:tc>
            </w:tr>
            <w:tr w:rsidR="00E435D6" w:rsidRPr="0085459F" w14:paraId="03D02AD3" w14:textId="77777777" w:rsidTr="00B66169">
              <w:trPr>
                <w:trHeight w:hRule="exact" w:val="284"/>
              </w:trPr>
              <w:tc>
                <w:tcPr>
                  <w:tcW w:w="1597" w:type="dxa"/>
                  <w:tcBorders>
                    <w:top w:val="single" w:sz="4" w:space="0" w:color="7F7F7F"/>
                    <w:left w:val="single" w:sz="4" w:space="0" w:color="7F7F7F"/>
                    <w:bottom w:val="single" w:sz="4" w:space="0" w:color="7F7F7F"/>
                    <w:right w:val="single" w:sz="4" w:space="0" w:color="7F7F7F"/>
                  </w:tcBorders>
                  <w:shd w:val="clear" w:color="auto" w:fill="auto"/>
                </w:tcPr>
                <w:p w14:paraId="3350C234" w14:textId="77777777" w:rsidR="00E435D6" w:rsidRPr="0085459F" w:rsidRDefault="00E435D6" w:rsidP="00B66169">
                  <w:pPr>
                    <w:tabs>
                      <w:tab w:val="left" w:pos="-264"/>
                    </w:tabs>
                    <w:rPr>
                      <w:rStyle w:val="FormatvorlageArial10ptGrnGrau"/>
                      <w:rFonts w:ascii="Calibri" w:hAnsi="Calibri" w:cs="Calibri"/>
                      <w:color w:val="auto"/>
                    </w:rPr>
                  </w:pPr>
                  <w:r w:rsidRPr="0085459F">
                    <w:rPr>
                      <w:rStyle w:val="FormatvorlageArial10ptGrnGrau"/>
                      <w:rFonts w:ascii="Calibri" w:hAnsi="Calibri" w:cs="Calibri"/>
                      <w:color w:val="auto"/>
                    </w:rPr>
                    <w:t>Stratum</w:t>
                  </w:r>
                </w:p>
              </w:tc>
              <w:tc>
                <w:tcPr>
                  <w:tcW w:w="2208" w:type="dxa"/>
                  <w:tcBorders>
                    <w:top w:val="single" w:sz="4" w:space="0" w:color="7F7F7F"/>
                    <w:left w:val="single" w:sz="4" w:space="0" w:color="7F7F7F"/>
                    <w:bottom w:val="single" w:sz="4" w:space="0" w:color="7F7F7F"/>
                    <w:right w:val="single" w:sz="4" w:space="0" w:color="7F7F7F"/>
                  </w:tcBorders>
                  <w:shd w:val="clear" w:color="auto" w:fill="auto"/>
                </w:tcPr>
                <w:p w14:paraId="3C371DD5" w14:textId="77777777" w:rsidR="00E435D6" w:rsidRPr="0085459F" w:rsidRDefault="00E435D6" w:rsidP="00B66169">
                  <w:pPr>
                    <w:tabs>
                      <w:tab w:val="left" w:pos="-264"/>
                    </w:tabs>
                    <w:jc w:val="right"/>
                    <w:rPr>
                      <w:rFonts w:ascii="Calibri" w:hAnsi="Calibri" w:cs="Calibri"/>
                      <w:color w:val="008000"/>
                      <w:sz w:val="20"/>
                      <w:lang w:val="en-US"/>
                    </w:rPr>
                  </w:pPr>
                  <w:r w:rsidRPr="0085459F">
                    <w:rPr>
                      <w:rFonts w:ascii="Calibri" w:hAnsi="Calibri" w:cs="Calibri"/>
                      <w:color w:val="008000"/>
                      <w:sz w:val="20"/>
                      <w:lang w:val="en-US"/>
                    </w:rPr>
                    <w:t>…</w:t>
                  </w:r>
                </w:p>
              </w:tc>
              <w:tc>
                <w:tcPr>
                  <w:tcW w:w="2409" w:type="dxa"/>
                  <w:tcBorders>
                    <w:top w:val="single" w:sz="4" w:space="0" w:color="7F7F7F"/>
                    <w:left w:val="single" w:sz="4" w:space="0" w:color="7F7F7F"/>
                    <w:bottom w:val="single" w:sz="4" w:space="0" w:color="7F7F7F"/>
                    <w:right w:val="single" w:sz="4" w:space="0" w:color="7F7F7F"/>
                  </w:tcBorders>
                </w:tcPr>
                <w:p w14:paraId="29803F29" w14:textId="77777777" w:rsidR="00E435D6" w:rsidRPr="00297928" w:rsidRDefault="00E435D6" w:rsidP="00B66169">
                  <w:pPr>
                    <w:jc w:val="right"/>
                    <w:rPr>
                      <w:rFonts w:ascii="Calibri" w:hAnsi="Calibri" w:cs="Calibri"/>
                      <w:color w:val="008000"/>
                      <w:sz w:val="20"/>
                      <w:lang w:val="en-US"/>
                    </w:rPr>
                  </w:pPr>
                  <w:r w:rsidRPr="00297928">
                    <w:rPr>
                      <w:rFonts w:ascii="Calibri" w:hAnsi="Calibri" w:cs="Calibri"/>
                      <w:color w:val="008000"/>
                      <w:sz w:val="20"/>
                      <w:lang w:val="en-US"/>
                    </w:rPr>
                    <w:t>…</w:t>
                  </w:r>
                  <w:r w:rsidRPr="00297928">
                    <w:rPr>
                      <w:rFonts w:ascii="Calibri" w:hAnsi="Calibri" w:cs="Calibri"/>
                      <w:sz w:val="20"/>
                      <w:lang w:val="en-US"/>
                    </w:rPr>
                    <w:t xml:space="preserve"> </w:t>
                  </w:r>
                  <w:proofErr w:type="gramStart"/>
                  <w:r w:rsidRPr="00297928">
                    <w:rPr>
                      <w:rFonts w:ascii="Calibri" w:hAnsi="Calibri" w:cs="Calibri"/>
                      <w:sz w:val="20"/>
                      <w:lang w:val="en-US"/>
                    </w:rPr>
                    <w:t>tCO</w:t>
                  </w:r>
                  <w:r w:rsidRPr="00297928">
                    <w:rPr>
                      <w:rFonts w:ascii="Calibri" w:hAnsi="Calibri" w:cs="Calibri"/>
                      <w:sz w:val="16"/>
                      <w:lang w:val="en-US"/>
                    </w:rPr>
                    <w:t>2</w:t>
                  </w:r>
                  <w:proofErr w:type="gramEnd"/>
                </w:p>
              </w:tc>
              <w:tc>
                <w:tcPr>
                  <w:tcW w:w="2410" w:type="dxa"/>
                  <w:tcBorders>
                    <w:top w:val="single" w:sz="4" w:space="0" w:color="7F7F7F"/>
                    <w:left w:val="single" w:sz="4" w:space="0" w:color="7F7F7F"/>
                    <w:bottom w:val="single" w:sz="4" w:space="0" w:color="7F7F7F"/>
                    <w:right w:val="single" w:sz="4" w:space="0" w:color="7F7F7F"/>
                  </w:tcBorders>
                  <w:shd w:val="clear" w:color="auto" w:fill="auto"/>
                </w:tcPr>
                <w:p w14:paraId="3803C603" w14:textId="77777777" w:rsidR="00E435D6" w:rsidRDefault="00E435D6" w:rsidP="00B66169">
                  <w:pPr>
                    <w:jc w:val="right"/>
                  </w:pPr>
                  <w:r w:rsidRPr="00297928">
                    <w:rPr>
                      <w:rFonts w:ascii="Calibri" w:hAnsi="Calibri" w:cs="Calibri"/>
                      <w:color w:val="008000"/>
                      <w:sz w:val="20"/>
                      <w:lang w:val="en-US"/>
                    </w:rPr>
                    <w:t>…</w:t>
                  </w:r>
                  <w:r w:rsidRPr="00297928">
                    <w:rPr>
                      <w:rFonts w:ascii="Calibri" w:hAnsi="Calibri" w:cs="Calibri"/>
                      <w:sz w:val="20"/>
                      <w:lang w:val="en-US"/>
                    </w:rPr>
                    <w:t xml:space="preserve"> </w:t>
                  </w:r>
                  <w:proofErr w:type="gramStart"/>
                  <w:r w:rsidRPr="00297928">
                    <w:rPr>
                      <w:rFonts w:ascii="Calibri" w:hAnsi="Calibri" w:cs="Calibri"/>
                      <w:sz w:val="20"/>
                      <w:lang w:val="en-US"/>
                    </w:rPr>
                    <w:t>tCO</w:t>
                  </w:r>
                  <w:r w:rsidRPr="00297928">
                    <w:rPr>
                      <w:rFonts w:ascii="Calibri" w:hAnsi="Calibri" w:cs="Calibri"/>
                      <w:sz w:val="16"/>
                      <w:lang w:val="en-US"/>
                    </w:rPr>
                    <w:t>2</w:t>
                  </w:r>
                  <w:proofErr w:type="gramEnd"/>
                </w:p>
              </w:tc>
            </w:tr>
            <w:tr w:rsidR="00E435D6" w:rsidRPr="0085459F" w14:paraId="7E4B1A74" w14:textId="77777777" w:rsidTr="00B66169">
              <w:trPr>
                <w:trHeight w:hRule="exact" w:val="284"/>
              </w:trPr>
              <w:tc>
                <w:tcPr>
                  <w:tcW w:w="1597" w:type="dxa"/>
                  <w:tcBorders>
                    <w:top w:val="single" w:sz="4" w:space="0" w:color="7F7F7F"/>
                    <w:left w:val="single" w:sz="4" w:space="0" w:color="7F7F7F"/>
                    <w:bottom w:val="single" w:sz="4" w:space="0" w:color="808080"/>
                    <w:right w:val="single" w:sz="4" w:space="0" w:color="7F7F7F"/>
                  </w:tcBorders>
                  <w:shd w:val="clear" w:color="auto" w:fill="auto"/>
                </w:tcPr>
                <w:p w14:paraId="640789F0" w14:textId="77777777" w:rsidR="00E435D6" w:rsidRPr="0085459F" w:rsidRDefault="00E435D6" w:rsidP="00B66169">
                  <w:pPr>
                    <w:tabs>
                      <w:tab w:val="left" w:pos="-264"/>
                    </w:tabs>
                    <w:rPr>
                      <w:rStyle w:val="FormatvorlageArial10ptGrnGrau"/>
                      <w:rFonts w:ascii="Calibri" w:hAnsi="Calibri" w:cs="Calibri"/>
                      <w:color w:val="auto"/>
                    </w:rPr>
                  </w:pPr>
                  <w:r w:rsidRPr="0085459F">
                    <w:rPr>
                      <w:rStyle w:val="FormatvorlageArial10ptGrnGrau"/>
                      <w:rFonts w:ascii="Calibri" w:hAnsi="Calibri" w:cs="Calibri"/>
                      <w:color w:val="auto"/>
                    </w:rPr>
                    <w:t>Stratum</w:t>
                  </w:r>
                </w:p>
              </w:tc>
              <w:tc>
                <w:tcPr>
                  <w:tcW w:w="2208" w:type="dxa"/>
                  <w:tcBorders>
                    <w:top w:val="single" w:sz="4" w:space="0" w:color="7F7F7F"/>
                    <w:left w:val="single" w:sz="4" w:space="0" w:color="7F7F7F"/>
                    <w:bottom w:val="single" w:sz="4" w:space="0" w:color="808080"/>
                    <w:right w:val="single" w:sz="4" w:space="0" w:color="7F7F7F"/>
                  </w:tcBorders>
                  <w:shd w:val="clear" w:color="auto" w:fill="auto"/>
                </w:tcPr>
                <w:p w14:paraId="10439940" w14:textId="77777777" w:rsidR="00E435D6" w:rsidRPr="0085459F" w:rsidRDefault="00E435D6" w:rsidP="00B66169">
                  <w:pPr>
                    <w:tabs>
                      <w:tab w:val="left" w:pos="-264"/>
                    </w:tabs>
                    <w:jc w:val="right"/>
                    <w:rPr>
                      <w:rFonts w:ascii="Calibri" w:hAnsi="Calibri" w:cs="Calibri"/>
                      <w:color w:val="008000"/>
                      <w:sz w:val="20"/>
                      <w:lang w:val="en-US"/>
                    </w:rPr>
                  </w:pPr>
                  <w:r w:rsidRPr="0085459F">
                    <w:rPr>
                      <w:rFonts w:ascii="Calibri" w:hAnsi="Calibri" w:cs="Calibri"/>
                      <w:color w:val="008000"/>
                      <w:sz w:val="20"/>
                      <w:lang w:val="en-US"/>
                    </w:rPr>
                    <w:t>…</w:t>
                  </w:r>
                </w:p>
              </w:tc>
              <w:tc>
                <w:tcPr>
                  <w:tcW w:w="2409" w:type="dxa"/>
                  <w:tcBorders>
                    <w:top w:val="single" w:sz="4" w:space="0" w:color="7F7F7F"/>
                    <w:left w:val="single" w:sz="4" w:space="0" w:color="7F7F7F"/>
                    <w:bottom w:val="single" w:sz="4" w:space="0" w:color="808080"/>
                    <w:right w:val="single" w:sz="4" w:space="0" w:color="7F7F7F"/>
                  </w:tcBorders>
                </w:tcPr>
                <w:p w14:paraId="0C5AF6A8" w14:textId="77777777" w:rsidR="00E435D6" w:rsidRPr="00297928" w:rsidRDefault="00E435D6" w:rsidP="00B66169">
                  <w:pPr>
                    <w:jc w:val="right"/>
                    <w:rPr>
                      <w:rFonts w:ascii="Calibri" w:hAnsi="Calibri" w:cs="Calibri"/>
                      <w:color w:val="008000"/>
                      <w:sz w:val="20"/>
                      <w:lang w:val="en-US"/>
                    </w:rPr>
                  </w:pPr>
                  <w:r w:rsidRPr="00297928">
                    <w:rPr>
                      <w:rFonts w:ascii="Calibri" w:hAnsi="Calibri" w:cs="Calibri"/>
                      <w:color w:val="008000"/>
                      <w:sz w:val="20"/>
                      <w:lang w:val="en-US"/>
                    </w:rPr>
                    <w:t>…</w:t>
                  </w:r>
                  <w:r w:rsidRPr="00297928">
                    <w:rPr>
                      <w:rFonts w:ascii="Calibri" w:hAnsi="Calibri" w:cs="Calibri"/>
                      <w:sz w:val="20"/>
                      <w:lang w:val="en-US"/>
                    </w:rPr>
                    <w:t xml:space="preserve"> </w:t>
                  </w:r>
                  <w:proofErr w:type="gramStart"/>
                  <w:r w:rsidRPr="00297928">
                    <w:rPr>
                      <w:rFonts w:ascii="Calibri" w:hAnsi="Calibri" w:cs="Calibri"/>
                      <w:sz w:val="20"/>
                      <w:lang w:val="en-US"/>
                    </w:rPr>
                    <w:t>tCO</w:t>
                  </w:r>
                  <w:r w:rsidRPr="00297928">
                    <w:rPr>
                      <w:rFonts w:ascii="Calibri" w:hAnsi="Calibri" w:cs="Calibri"/>
                      <w:sz w:val="16"/>
                      <w:lang w:val="en-US"/>
                    </w:rPr>
                    <w:t>2</w:t>
                  </w:r>
                  <w:proofErr w:type="gramEnd"/>
                </w:p>
              </w:tc>
              <w:tc>
                <w:tcPr>
                  <w:tcW w:w="2410" w:type="dxa"/>
                  <w:tcBorders>
                    <w:top w:val="single" w:sz="4" w:space="0" w:color="7F7F7F"/>
                    <w:left w:val="single" w:sz="4" w:space="0" w:color="7F7F7F"/>
                    <w:bottom w:val="single" w:sz="4" w:space="0" w:color="808080"/>
                    <w:right w:val="single" w:sz="4" w:space="0" w:color="7F7F7F"/>
                  </w:tcBorders>
                  <w:shd w:val="clear" w:color="auto" w:fill="auto"/>
                </w:tcPr>
                <w:p w14:paraId="18B54CAC" w14:textId="77777777" w:rsidR="00E435D6" w:rsidRDefault="00E435D6" w:rsidP="00B66169">
                  <w:pPr>
                    <w:jc w:val="right"/>
                  </w:pPr>
                  <w:r w:rsidRPr="00297928">
                    <w:rPr>
                      <w:rFonts w:ascii="Calibri" w:hAnsi="Calibri" w:cs="Calibri"/>
                      <w:color w:val="008000"/>
                      <w:sz w:val="20"/>
                      <w:lang w:val="en-US"/>
                    </w:rPr>
                    <w:t>…</w:t>
                  </w:r>
                  <w:r w:rsidRPr="00297928">
                    <w:rPr>
                      <w:rFonts w:ascii="Calibri" w:hAnsi="Calibri" w:cs="Calibri"/>
                      <w:sz w:val="20"/>
                      <w:lang w:val="en-US"/>
                    </w:rPr>
                    <w:t xml:space="preserve"> </w:t>
                  </w:r>
                  <w:proofErr w:type="gramStart"/>
                  <w:r w:rsidRPr="00297928">
                    <w:rPr>
                      <w:rFonts w:ascii="Calibri" w:hAnsi="Calibri" w:cs="Calibri"/>
                      <w:sz w:val="20"/>
                      <w:lang w:val="en-US"/>
                    </w:rPr>
                    <w:t>tCO</w:t>
                  </w:r>
                  <w:r w:rsidRPr="00297928">
                    <w:rPr>
                      <w:rFonts w:ascii="Calibri" w:hAnsi="Calibri" w:cs="Calibri"/>
                      <w:sz w:val="16"/>
                      <w:lang w:val="en-US"/>
                    </w:rPr>
                    <w:t>2</w:t>
                  </w:r>
                  <w:proofErr w:type="gramEnd"/>
                </w:p>
              </w:tc>
            </w:tr>
            <w:tr w:rsidR="00E435D6" w:rsidRPr="0085459F" w14:paraId="4ECA0048" w14:textId="77777777" w:rsidTr="00B66169">
              <w:trPr>
                <w:trHeight w:hRule="exact" w:val="284"/>
              </w:trPr>
              <w:tc>
                <w:tcPr>
                  <w:tcW w:w="1597" w:type="dxa"/>
                  <w:tcBorders>
                    <w:top w:val="single" w:sz="4" w:space="0" w:color="808080"/>
                    <w:left w:val="single" w:sz="4" w:space="0" w:color="808080"/>
                    <w:bottom w:val="single" w:sz="18" w:space="0" w:color="000000"/>
                    <w:right w:val="single" w:sz="4" w:space="0" w:color="808080"/>
                  </w:tcBorders>
                  <w:shd w:val="clear" w:color="auto" w:fill="auto"/>
                </w:tcPr>
                <w:p w14:paraId="2242C848" w14:textId="77777777" w:rsidR="00E435D6" w:rsidRPr="0085459F" w:rsidRDefault="00E435D6" w:rsidP="00B66169">
                  <w:pPr>
                    <w:tabs>
                      <w:tab w:val="left" w:pos="-264"/>
                    </w:tabs>
                    <w:rPr>
                      <w:rStyle w:val="FormatvorlageArial10ptGrnGrau"/>
                      <w:rFonts w:ascii="Calibri" w:hAnsi="Calibri" w:cs="Calibri"/>
                      <w:color w:val="auto"/>
                    </w:rPr>
                  </w:pPr>
                  <w:r w:rsidRPr="0085459F">
                    <w:rPr>
                      <w:rStyle w:val="FormatvorlageArial10ptGrnGrau"/>
                      <w:rFonts w:ascii="Calibri" w:hAnsi="Calibri" w:cs="Calibri"/>
                      <w:color w:val="auto"/>
                    </w:rPr>
                    <w:t>Stratum</w:t>
                  </w:r>
                </w:p>
              </w:tc>
              <w:tc>
                <w:tcPr>
                  <w:tcW w:w="2208" w:type="dxa"/>
                  <w:tcBorders>
                    <w:top w:val="single" w:sz="4" w:space="0" w:color="808080"/>
                    <w:left w:val="single" w:sz="4" w:space="0" w:color="808080"/>
                    <w:bottom w:val="single" w:sz="18" w:space="0" w:color="000000"/>
                    <w:right w:val="single" w:sz="4" w:space="0" w:color="808080"/>
                  </w:tcBorders>
                  <w:shd w:val="clear" w:color="auto" w:fill="auto"/>
                </w:tcPr>
                <w:p w14:paraId="770A3A9C" w14:textId="77777777" w:rsidR="00E435D6" w:rsidRPr="0085459F" w:rsidRDefault="00E435D6" w:rsidP="00B66169">
                  <w:pPr>
                    <w:tabs>
                      <w:tab w:val="left" w:pos="-264"/>
                    </w:tabs>
                    <w:jc w:val="right"/>
                    <w:rPr>
                      <w:rFonts w:ascii="Calibri" w:hAnsi="Calibri" w:cs="Calibri"/>
                      <w:color w:val="008000"/>
                      <w:sz w:val="20"/>
                      <w:lang w:val="en-US"/>
                    </w:rPr>
                  </w:pPr>
                  <w:r w:rsidRPr="0085459F">
                    <w:rPr>
                      <w:rFonts w:ascii="Calibri" w:hAnsi="Calibri" w:cs="Calibri"/>
                      <w:color w:val="008000"/>
                      <w:sz w:val="20"/>
                      <w:lang w:val="en-US"/>
                    </w:rPr>
                    <w:t>…</w:t>
                  </w:r>
                </w:p>
              </w:tc>
              <w:tc>
                <w:tcPr>
                  <w:tcW w:w="2409" w:type="dxa"/>
                  <w:tcBorders>
                    <w:top w:val="single" w:sz="4" w:space="0" w:color="808080"/>
                    <w:left w:val="single" w:sz="4" w:space="0" w:color="808080"/>
                    <w:bottom w:val="single" w:sz="18" w:space="0" w:color="000000"/>
                    <w:right w:val="single" w:sz="4" w:space="0" w:color="808080"/>
                  </w:tcBorders>
                </w:tcPr>
                <w:p w14:paraId="5E776550" w14:textId="77777777" w:rsidR="00E435D6" w:rsidRPr="00297928" w:rsidRDefault="00E435D6" w:rsidP="00B66169">
                  <w:pPr>
                    <w:jc w:val="right"/>
                    <w:rPr>
                      <w:rFonts w:ascii="Calibri" w:hAnsi="Calibri" w:cs="Calibri"/>
                      <w:color w:val="008000"/>
                      <w:sz w:val="20"/>
                      <w:lang w:val="en-US"/>
                    </w:rPr>
                  </w:pPr>
                  <w:r w:rsidRPr="00297928">
                    <w:rPr>
                      <w:rFonts w:ascii="Calibri" w:hAnsi="Calibri" w:cs="Calibri"/>
                      <w:color w:val="008000"/>
                      <w:sz w:val="20"/>
                      <w:lang w:val="en-US"/>
                    </w:rPr>
                    <w:t>…</w:t>
                  </w:r>
                  <w:r w:rsidRPr="00297928">
                    <w:rPr>
                      <w:rFonts w:ascii="Calibri" w:hAnsi="Calibri" w:cs="Calibri"/>
                      <w:sz w:val="20"/>
                      <w:lang w:val="en-US"/>
                    </w:rPr>
                    <w:t xml:space="preserve"> </w:t>
                  </w:r>
                  <w:proofErr w:type="gramStart"/>
                  <w:r w:rsidRPr="00297928">
                    <w:rPr>
                      <w:rFonts w:ascii="Calibri" w:hAnsi="Calibri" w:cs="Calibri"/>
                      <w:sz w:val="20"/>
                      <w:lang w:val="en-US"/>
                    </w:rPr>
                    <w:t>tCO</w:t>
                  </w:r>
                  <w:r w:rsidRPr="00297928">
                    <w:rPr>
                      <w:rFonts w:ascii="Calibri" w:hAnsi="Calibri" w:cs="Calibri"/>
                      <w:sz w:val="16"/>
                      <w:lang w:val="en-US"/>
                    </w:rPr>
                    <w:t>2</w:t>
                  </w:r>
                  <w:proofErr w:type="gramEnd"/>
                </w:p>
              </w:tc>
              <w:tc>
                <w:tcPr>
                  <w:tcW w:w="2410" w:type="dxa"/>
                  <w:tcBorders>
                    <w:top w:val="single" w:sz="4" w:space="0" w:color="808080"/>
                    <w:left w:val="single" w:sz="4" w:space="0" w:color="808080"/>
                    <w:bottom w:val="single" w:sz="18" w:space="0" w:color="000000"/>
                    <w:right w:val="single" w:sz="4" w:space="0" w:color="808080"/>
                  </w:tcBorders>
                  <w:shd w:val="clear" w:color="auto" w:fill="auto"/>
                </w:tcPr>
                <w:p w14:paraId="2576849B" w14:textId="77777777" w:rsidR="00E435D6" w:rsidRDefault="00E435D6" w:rsidP="00B66169">
                  <w:pPr>
                    <w:jc w:val="right"/>
                  </w:pPr>
                  <w:r w:rsidRPr="00297928">
                    <w:rPr>
                      <w:rFonts w:ascii="Calibri" w:hAnsi="Calibri" w:cs="Calibri"/>
                      <w:color w:val="008000"/>
                      <w:sz w:val="20"/>
                      <w:lang w:val="en-US"/>
                    </w:rPr>
                    <w:t>…</w:t>
                  </w:r>
                  <w:r w:rsidRPr="00297928">
                    <w:rPr>
                      <w:rFonts w:ascii="Calibri" w:hAnsi="Calibri" w:cs="Calibri"/>
                      <w:sz w:val="20"/>
                      <w:lang w:val="en-US"/>
                    </w:rPr>
                    <w:t xml:space="preserve"> </w:t>
                  </w:r>
                  <w:proofErr w:type="gramStart"/>
                  <w:r w:rsidRPr="00297928">
                    <w:rPr>
                      <w:rFonts w:ascii="Calibri" w:hAnsi="Calibri" w:cs="Calibri"/>
                      <w:sz w:val="20"/>
                      <w:lang w:val="en-US"/>
                    </w:rPr>
                    <w:t>tCO</w:t>
                  </w:r>
                  <w:r w:rsidRPr="00297928">
                    <w:rPr>
                      <w:rFonts w:ascii="Calibri" w:hAnsi="Calibri" w:cs="Calibri"/>
                      <w:sz w:val="16"/>
                      <w:lang w:val="en-US"/>
                    </w:rPr>
                    <w:t>2</w:t>
                  </w:r>
                  <w:proofErr w:type="gramEnd"/>
                </w:p>
              </w:tc>
            </w:tr>
            <w:tr w:rsidR="00E435D6" w:rsidRPr="0085459F" w14:paraId="2A46D6E1" w14:textId="77777777" w:rsidTr="00B66169">
              <w:trPr>
                <w:trHeight w:hRule="exact" w:val="284"/>
              </w:trPr>
              <w:tc>
                <w:tcPr>
                  <w:tcW w:w="1597" w:type="dxa"/>
                  <w:tcBorders>
                    <w:top w:val="single" w:sz="18" w:space="0" w:color="000000"/>
                    <w:left w:val="single" w:sz="4" w:space="0" w:color="808080"/>
                    <w:bottom w:val="single" w:sz="18" w:space="0" w:color="000000"/>
                    <w:right w:val="single" w:sz="4" w:space="0" w:color="808080"/>
                  </w:tcBorders>
                  <w:shd w:val="clear" w:color="auto" w:fill="D9D9D9"/>
                </w:tcPr>
                <w:p w14:paraId="3679990F" w14:textId="77777777" w:rsidR="00E435D6" w:rsidRPr="0085459F" w:rsidRDefault="00E435D6" w:rsidP="00B66169">
                  <w:pPr>
                    <w:tabs>
                      <w:tab w:val="left" w:pos="-264"/>
                    </w:tabs>
                    <w:rPr>
                      <w:rStyle w:val="FormatvorlageArial10ptGrnGrau"/>
                      <w:rFonts w:ascii="Calibri" w:hAnsi="Calibri" w:cs="Calibri"/>
                      <w:b/>
                      <w:color w:val="auto"/>
                    </w:rPr>
                  </w:pPr>
                  <w:r w:rsidRPr="0085459F">
                    <w:rPr>
                      <w:rStyle w:val="FormatvorlageArial10ptGrnGrau"/>
                      <w:rFonts w:ascii="Calibri" w:hAnsi="Calibri" w:cs="Calibri"/>
                      <w:b/>
                      <w:color w:val="auto"/>
                    </w:rPr>
                    <w:t>Total</w:t>
                  </w:r>
                </w:p>
              </w:tc>
              <w:tc>
                <w:tcPr>
                  <w:tcW w:w="2208" w:type="dxa"/>
                  <w:tcBorders>
                    <w:top w:val="single" w:sz="18" w:space="0" w:color="000000"/>
                    <w:left w:val="single" w:sz="4" w:space="0" w:color="808080"/>
                    <w:bottom w:val="single" w:sz="18" w:space="0" w:color="000000"/>
                    <w:right w:val="single" w:sz="4" w:space="0" w:color="808080"/>
                  </w:tcBorders>
                  <w:shd w:val="clear" w:color="auto" w:fill="D9D9D9"/>
                </w:tcPr>
                <w:p w14:paraId="71F19230" w14:textId="77777777" w:rsidR="00E435D6" w:rsidRPr="0085459F" w:rsidRDefault="00E435D6" w:rsidP="00B66169">
                  <w:pPr>
                    <w:tabs>
                      <w:tab w:val="left" w:pos="-264"/>
                    </w:tabs>
                    <w:jc w:val="right"/>
                    <w:rPr>
                      <w:rFonts w:ascii="Calibri" w:hAnsi="Calibri" w:cs="Calibri"/>
                      <w:b/>
                      <w:color w:val="008000"/>
                      <w:sz w:val="20"/>
                      <w:lang w:val="en-US"/>
                    </w:rPr>
                  </w:pPr>
                </w:p>
              </w:tc>
              <w:tc>
                <w:tcPr>
                  <w:tcW w:w="2409" w:type="dxa"/>
                  <w:tcBorders>
                    <w:top w:val="single" w:sz="18" w:space="0" w:color="000000"/>
                    <w:left w:val="single" w:sz="4" w:space="0" w:color="808080"/>
                    <w:bottom w:val="single" w:sz="18" w:space="0" w:color="000000"/>
                    <w:right w:val="single" w:sz="4" w:space="0" w:color="808080"/>
                  </w:tcBorders>
                  <w:shd w:val="clear" w:color="auto" w:fill="D9D9D9"/>
                </w:tcPr>
                <w:p w14:paraId="5B822F0D" w14:textId="77777777" w:rsidR="00E435D6" w:rsidRPr="0085459F" w:rsidRDefault="00E435D6" w:rsidP="00B66169">
                  <w:pPr>
                    <w:tabs>
                      <w:tab w:val="left" w:pos="-264"/>
                    </w:tabs>
                    <w:jc w:val="right"/>
                    <w:rPr>
                      <w:rFonts w:ascii="Calibri" w:hAnsi="Calibri" w:cs="Calibri"/>
                      <w:b/>
                      <w:color w:val="008000"/>
                      <w:sz w:val="20"/>
                      <w:lang w:val="en-US"/>
                    </w:rPr>
                  </w:pPr>
                  <w:r w:rsidRPr="0085459F">
                    <w:rPr>
                      <w:rFonts w:ascii="Calibri" w:hAnsi="Calibri" w:cs="Calibri"/>
                      <w:b/>
                      <w:color w:val="008000"/>
                      <w:sz w:val="20"/>
                      <w:lang w:val="en-US"/>
                    </w:rPr>
                    <w:t>…</w:t>
                  </w:r>
                  <w:r w:rsidRPr="0085459F">
                    <w:rPr>
                      <w:rFonts w:ascii="Calibri" w:hAnsi="Calibri" w:cs="Calibri"/>
                      <w:b/>
                      <w:sz w:val="20"/>
                      <w:lang w:val="en-US"/>
                    </w:rPr>
                    <w:t xml:space="preserve"> </w:t>
                  </w:r>
                  <w:proofErr w:type="gramStart"/>
                  <w:r w:rsidRPr="0085459F">
                    <w:rPr>
                      <w:rFonts w:ascii="Calibri" w:hAnsi="Calibri" w:cs="Calibri"/>
                      <w:b/>
                      <w:sz w:val="20"/>
                      <w:lang w:val="en-US"/>
                    </w:rPr>
                    <w:t>tCO</w:t>
                  </w:r>
                  <w:r w:rsidRPr="0085459F">
                    <w:rPr>
                      <w:rFonts w:ascii="Calibri" w:hAnsi="Calibri" w:cs="Calibri"/>
                      <w:b/>
                      <w:sz w:val="16"/>
                      <w:lang w:val="en-US"/>
                    </w:rPr>
                    <w:t>2</w:t>
                  </w:r>
                  <w:proofErr w:type="gramEnd"/>
                </w:p>
              </w:tc>
              <w:tc>
                <w:tcPr>
                  <w:tcW w:w="2410" w:type="dxa"/>
                  <w:tcBorders>
                    <w:top w:val="single" w:sz="18" w:space="0" w:color="000000"/>
                    <w:left w:val="single" w:sz="4" w:space="0" w:color="808080"/>
                    <w:bottom w:val="single" w:sz="18" w:space="0" w:color="000000"/>
                    <w:right w:val="single" w:sz="4" w:space="0" w:color="808080"/>
                  </w:tcBorders>
                  <w:shd w:val="clear" w:color="auto" w:fill="D9D9D9"/>
                </w:tcPr>
                <w:p w14:paraId="2C53EA0E" w14:textId="77777777" w:rsidR="00E435D6" w:rsidRPr="0085459F" w:rsidRDefault="00E435D6" w:rsidP="00B66169">
                  <w:pPr>
                    <w:tabs>
                      <w:tab w:val="left" w:pos="-264"/>
                    </w:tabs>
                    <w:jc w:val="right"/>
                    <w:rPr>
                      <w:rFonts w:ascii="Calibri" w:hAnsi="Calibri" w:cs="Calibri"/>
                      <w:b/>
                      <w:color w:val="008000"/>
                      <w:sz w:val="20"/>
                      <w:lang w:val="en-US"/>
                    </w:rPr>
                  </w:pPr>
                  <w:r w:rsidRPr="0085459F">
                    <w:rPr>
                      <w:rFonts w:ascii="Calibri" w:hAnsi="Calibri" w:cs="Calibri"/>
                      <w:b/>
                      <w:color w:val="008000"/>
                      <w:sz w:val="20"/>
                      <w:lang w:val="en-US"/>
                    </w:rPr>
                    <w:t>…</w:t>
                  </w:r>
                  <w:r w:rsidRPr="0085459F">
                    <w:rPr>
                      <w:rFonts w:ascii="Calibri" w:hAnsi="Calibri" w:cs="Calibri"/>
                      <w:b/>
                      <w:sz w:val="20"/>
                      <w:lang w:val="en-US"/>
                    </w:rPr>
                    <w:t xml:space="preserve"> </w:t>
                  </w:r>
                  <w:proofErr w:type="gramStart"/>
                  <w:r w:rsidRPr="0085459F">
                    <w:rPr>
                      <w:rFonts w:ascii="Calibri" w:hAnsi="Calibri" w:cs="Calibri"/>
                      <w:b/>
                      <w:sz w:val="20"/>
                      <w:lang w:val="en-US"/>
                    </w:rPr>
                    <w:t>tCO</w:t>
                  </w:r>
                  <w:r w:rsidRPr="0085459F">
                    <w:rPr>
                      <w:rFonts w:ascii="Calibri" w:hAnsi="Calibri" w:cs="Calibri"/>
                      <w:b/>
                      <w:sz w:val="16"/>
                      <w:lang w:val="en-US"/>
                    </w:rPr>
                    <w:t>2</w:t>
                  </w:r>
                  <w:proofErr w:type="gramEnd"/>
                </w:p>
              </w:tc>
            </w:tr>
            <w:tr w:rsidR="00E435D6" w:rsidRPr="0085459F" w14:paraId="5AD1F2EE" w14:textId="77777777" w:rsidTr="00B66169">
              <w:trPr>
                <w:trHeight w:hRule="exact" w:val="284"/>
              </w:trPr>
              <w:tc>
                <w:tcPr>
                  <w:tcW w:w="1597" w:type="dxa"/>
                  <w:tcBorders>
                    <w:top w:val="single" w:sz="18" w:space="0" w:color="000000"/>
                    <w:left w:val="single" w:sz="4" w:space="0" w:color="FFFFFF"/>
                    <w:bottom w:val="nil"/>
                    <w:right w:val="single" w:sz="4" w:space="0" w:color="FFFFFF"/>
                    <w:tl2br w:val="single" w:sz="4" w:space="0" w:color="FFFFFF"/>
                  </w:tcBorders>
                  <w:shd w:val="clear" w:color="auto" w:fill="FFFFFF"/>
                </w:tcPr>
                <w:p w14:paraId="7AAE4DA0" w14:textId="77777777" w:rsidR="00E435D6" w:rsidRPr="0085459F" w:rsidRDefault="00E435D6" w:rsidP="00B66169">
                  <w:pPr>
                    <w:tabs>
                      <w:tab w:val="left" w:pos="-264"/>
                    </w:tabs>
                    <w:rPr>
                      <w:rStyle w:val="FormatvorlageArial10ptGrnGrau"/>
                      <w:rFonts w:ascii="Calibri" w:hAnsi="Calibri" w:cs="Calibri"/>
                      <w:b/>
                      <w:color w:val="auto"/>
                    </w:rPr>
                  </w:pPr>
                </w:p>
              </w:tc>
              <w:tc>
                <w:tcPr>
                  <w:tcW w:w="2208" w:type="dxa"/>
                  <w:tcBorders>
                    <w:top w:val="single" w:sz="18" w:space="0" w:color="000000"/>
                    <w:left w:val="single" w:sz="4" w:space="0" w:color="7F7F7F"/>
                    <w:bottom w:val="single" w:sz="4" w:space="0" w:color="7F7F7F"/>
                    <w:right w:val="single" w:sz="4" w:space="0" w:color="7F7F7F"/>
                  </w:tcBorders>
                  <w:shd w:val="clear" w:color="auto" w:fill="9BBB59"/>
                </w:tcPr>
                <w:p w14:paraId="0BE4F5CE" w14:textId="77777777" w:rsidR="00E435D6" w:rsidRPr="0085459F" w:rsidRDefault="00E435D6" w:rsidP="00B66169">
                  <w:pPr>
                    <w:tabs>
                      <w:tab w:val="left" w:pos="-264"/>
                    </w:tabs>
                    <w:jc w:val="right"/>
                    <w:rPr>
                      <w:rFonts w:ascii="Calibri" w:hAnsi="Calibri" w:cs="Calibri"/>
                      <w:b/>
                      <w:sz w:val="20"/>
                      <w:lang w:val="en-US"/>
                    </w:rPr>
                  </w:pPr>
                  <w:r>
                    <w:rPr>
                      <w:rFonts w:ascii="Calibri" w:hAnsi="Calibri" w:cs="Calibri"/>
                      <w:b/>
                      <w:sz w:val="20"/>
                      <w:lang w:val="en-US"/>
                    </w:rPr>
                    <w:t>Eligible planting area</w:t>
                  </w:r>
                </w:p>
              </w:tc>
              <w:tc>
                <w:tcPr>
                  <w:tcW w:w="4819" w:type="dxa"/>
                  <w:gridSpan w:val="2"/>
                  <w:tcBorders>
                    <w:top w:val="single" w:sz="18" w:space="0" w:color="000000"/>
                    <w:left w:val="single" w:sz="4" w:space="0" w:color="7F7F7F"/>
                    <w:bottom w:val="single" w:sz="4" w:space="0" w:color="7F7F7F"/>
                    <w:right w:val="single" w:sz="4" w:space="0" w:color="7F7F7F"/>
                  </w:tcBorders>
                  <w:shd w:val="clear" w:color="auto" w:fill="9BBB59"/>
                </w:tcPr>
                <w:p w14:paraId="69B68AEB" w14:textId="77777777" w:rsidR="00E435D6" w:rsidRPr="0085459F" w:rsidRDefault="00E435D6" w:rsidP="00B66169">
                  <w:pPr>
                    <w:tabs>
                      <w:tab w:val="left" w:pos="-264"/>
                    </w:tabs>
                    <w:jc w:val="right"/>
                    <w:rPr>
                      <w:rFonts w:ascii="Calibri" w:hAnsi="Calibri" w:cs="Calibri"/>
                      <w:b/>
                      <w:color w:val="008000"/>
                      <w:sz w:val="20"/>
                      <w:lang w:val="en-US"/>
                    </w:rPr>
                  </w:pPr>
                  <w:r w:rsidRPr="0085459F">
                    <w:rPr>
                      <w:rFonts w:ascii="Calibri" w:hAnsi="Calibri" w:cs="Calibri"/>
                      <w:b/>
                      <w:color w:val="008000"/>
                      <w:sz w:val="20"/>
                      <w:lang w:val="en-US"/>
                    </w:rPr>
                    <w:t>…</w:t>
                  </w:r>
                  <w:r w:rsidRPr="0085459F">
                    <w:rPr>
                      <w:rFonts w:ascii="Calibri" w:hAnsi="Calibri" w:cs="Calibri"/>
                      <w:b/>
                      <w:sz w:val="20"/>
                      <w:lang w:val="en-US"/>
                    </w:rPr>
                    <w:t xml:space="preserve"> </w:t>
                  </w:r>
                  <w:proofErr w:type="gramStart"/>
                  <w:r w:rsidRPr="0085459F">
                    <w:rPr>
                      <w:rFonts w:ascii="Calibri" w:hAnsi="Calibri" w:cs="Calibri"/>
                      <w:b/>
                      <w:sz w:val="20"/>
                      <w:lang w:val="en-US"/>
                    </w:rPr>
                    <w:t>ha</w:t>
                  </w:r>
                  <w:proofErr w:type="gramEnd"/>
                  <w:r w:rsidRPr="0085459F">
                    <w:rPr>
                      <w:rFonts w:ascii="Calibri" w:hAnsi="Calibri" w:cs="Calibri"/>
                      <w:b/>
                      <w:sz w:val="20"/>
                      <w:lang w:val="en-US"/>
                    </w:rPr>
                    <w:br/>
                  </w:r>
                </w:p>
                <w:p w14:paraId="1AFC4439" w14:textId="77777777" w:rsidR="00E435D6" w:rsidRPr="0085459F" w:rsidRDefault="00E435D6" w:rsidP="00B66169">
                  <w:pPr>
                    <w:tabs>
                      <w:tab w:val="left" w:pos="-264"/>
                    </w:tabs>
                    <w:jc w:val="right"/>
                    <w:rPr>
                      <w:rFonts w:ascii="Calibri" w:hAnsi="Calibri" w:cs="Calibri"/>
                      <w:b/>
                      <w:sz w:val="20"/>
                      <w:lang w:val="en-US"/>
                    </w:rPr>
                  </w:pPr>
                  <w:r w:rsidRPr="0085459F">
                    <w:rPr>
                      <w:rFonts w:ascii="Calibri" w:hAnsi="Calibri" w:cs="Calibri"/>
                      <w:b/>
                      <w:color w:val="008000"/>
                      <w:sz w:val="20"/>
                      <w:lang w:val="en-US"/>
                    </w:rPr>
                    <w:t>…</w:t>
                  </w:r>
                  <w:r w:rsidRPr="0085459F">
                    <w:rPr>
                      <w:rFonts w:ascii="Calibri" w:hAnsi="Calibri" w:cs="Calibri"/>
                      <w:b/>
                      <w:sz w:val="20"/>
                      <w:lang w:val="en-US"/>
                    </w:rPr>
                    <w:t xml:space="preserve"> </w:t>
                  </w:r>
                  <w:proofErr w:type="gramStart"/>
                  <w:r w:rsidRPr="0085459F">
                    <w:rPr>
                      <w:rFonts w:ascii="Calibri" w:hAnsi="Calibri" w:cs="Calibri"/>
                      <w:b/>
                      <w:sz w:val="20"/>
                      <w:lang w:val="en-US"/>
                    </w:rPr>
                    <w:t>ha</w:t>
                  </w:r>
                  <w:proofErr w:type="gramEnd"/>
                  <w:r w:rsidRPr="0085459F">
                    <w:rPr>
                      <w:rFonts w:ascii="Calibri" w:hAnsi="Calibri" w:cs="Calibri"/>
                      <w:b/>
                      <w:sz w:val="20"/>
                      <w:lang w:val="en-US"/>
                    </w:rPr>
                    <w:br/>
                  </w:r>
                </w:p>
              </w:tc>
            </w:tr>
            <w:tr w:rsidR="00E435D6" w:rsidRPr="0085459F" w14:paraId="7E844B94" w14:textId="77777777" w:rsidTr="00B66169">
              <w:trPr>
                <w:trHeight w:hRule="exact" w:val="284"/>
              </w:trPr>
              <w:tc>
                <w:tcPr>
                  <w:tcW w:w="1597" w:type="dxa"/>
                  <w:tcBorders>
                    <w:top w:val="nil"/>
                    <w:left w:val="single" w:sz="4" w:space="0" w:color="FFFFFF"/>
                    <w:bottom w:val="single" w:sz="4" w:space="0" w:color="FFFFFF"/>
                    <w:right w:val="single" w:sz="4" w:space="0" w:color="FFFFFF"/>
                    <w:tl2br w:val="single" w:sz="4" w:space="0" w:color="FFFFFF"/>
                  </w:tcBorders>
                  <w:shd w:val="clear" w:color="auto" w:fill="FFFFFF"/>
                </w:tcPr>
                <w:p w14:paraId="43618574" w14:textId="77777777" w:rsidR="00E435D6" w:rsidRPr="0085459F" w:rsidRDefault="00E435D6" w:rsidP="00B66169">
                  <w:pPr>
                    <w:tabs>
                      <w:tab w:val="left" w:pos="-264"/>
                    </w:tabs>
                    <w:rPr>
                      <w:rStyle w:val="FormatvorlageArial10ptGrnGrau"/>
                      <w:rFonts w:ascii="Calibri" w:hAnsi="Calibri" w:cs="Calibri"/>
                      <w:b/>
                      <w:color w:val="auto"/>
                    </w:rPr>
                  </w:pPr>
                </w:p>
              </w:tc>
              <w:tc>
                <w:tcPr>
                  <w:tcW w:w="2208" w:type="dxa"/>
                  <w:tcBorders>
                    <w:top w:val="single" w:sz="4" w:space="0" w:color="7F7F7F"/>
                    <w:left w:val="single" w:sz="4" w:space="0" w:color="7F7F7F"/>
                    <w:bottom w:val="single" w:sz="4" w:space="0" w:color="7F7F7F"/>
                    <w:right w:val="single" w:sz="4" w:space="0" w:color="7F7F7F"/>
                  </w:tcBorders>
                  <w:shd w:val="clear" w:color="auto" w:fill="9BBB59"/>
                </w:tcPr>
                <w:p w14:paraId="0F4989B0" w14:textId="77777777" w:rsidR="00E435D6" w:rsidRPr="0085459F" w:rsidRDefault="00E435D6" w:rsidP="00B66169">
                  <w:pPr>
                    <w:tabs>
                      <w:tab w:val="left" w:pos="-264"/>
                    </w:tabs>
                    <w:jc w:val="right"/>
                    <w:rPr>
                      <w:rFonts w:ascii="Calibri" w:hAnsi="Calibri" w:cs="Calibri"/>
                      <w:b/>
                      <w:sz w:val="20"/>
                      <w:lang w:val="en-US"/>
                    </w:rPr>
                  </w:pPr>
                  <w:r>
                    <w:rPr>
                      <w:rStyle w:val="FormatvorlageArial10ptGrnGrau"/>
                      <w:rFonts w:ascii="Calibri" w:hAnsi="Calibri" w:cs="Calibri"/>
                      <w:b/>
                      <w:color w:val="auto"/>
                    </w:rPr>
                    <w:t>Baseline</w:t>
                  </w:r>
                </w:p>
              </w:tc>
              <w:tc>
                <w:tcPr>
                  <w:tcW w:w="4819" w:type="dxa"/>
                  <w:gridSpan w:val="2"/>
                  <w:tcBorders>
                    <w:top w:val="single" w:sz="4" w:space="0" w:color="7F7F7F"/>
                    <w:left w:val="single" w:sz="4" w:space="0" w:color="7F7F7F"/>
                    <w:bottom w:val="single" w:sz="4" w:space="0" w:color="7F7F7F"/>
                    <w:right w:val="single" w:sz="4" w:space="0" w:color="7F7F7F"/>
                  </w:tcBorders>
                  <w:shd w:val="clear" w:color="auto" w:fill="9BBB59"/>
                </w:tcPr>
                <w:p w14:paraId="1333D08D" w14:textId="77777777" w:rsidR="00E435D6" w:rsidRPr="0085459F" w:rsidRDefault="00E435D6" w:rsidP="00B66169">
                  <w:pPr>
                    <w:tabs>
                      <w:tab w:val="left" w:pos="-264"/>
                    </w:tabs>
                    <w:jc w:val="right"/>
                    <w:rPr>
                      <w:rFonts w:ascii="Calibri" w:hAnsi="Calibri" w:cs="Calibri"/>
                      <w:b/>
                      <w:color w:val="008000"/>
                      <w:sz w:val="20"/>
                      <w:lang w:val="en-US"/>
                    </w:rPr>
                  </w:pPr>
                  <w:r w:rsidRPr="0085459F">
                    <w:rPr>
                      <w:rFonts w:ascii="Calibri" w:hAnsi="Calibri" w:cs="Calibri"/>
                      <w:b/>
                      <w:color w:val="008000"/>
                      <w:sz w:val="20"/>
                      <w:lang w:val="en-US"/>
                    </w:rPr>
                    <w:t>…</w:t>
                  </w:r>
                  <w:r w:rsidRPr="0085459F">
                    <w:rPr>
                      <w:rFonts w:ascii="Calibri" w:hAnsi="Calibri" w:cs="Calibri"/>
                      <w:b/>
                      <w:sz w:val="20"/>
                      <w:lang w:val="en-US"/>
                    </w:rPr>
                    <w:t xml:space="preserve"> </w:t>
                  </w:r>
                  <w:proofErr w:type="gramStart"/>
                  <w:r w:rsidRPr="0085459F">
                    <w:rPr>
                      <w:rFonts w:ascii="Calibri" w:hAnsi="Calibri" w:cs="Calibri"/>
                      <w:b/>
                      <w:sz w:val="20"/>
                      <w:lang w:val="en-US"/>
                    </w:rPr>
                    <w:t>tCO</w:t>
                  </w:r>
                  <w:r w:rsidRPr="0085459F">
                    <w:rPr>
                      <w:rFonts w:ascii="Calibri" w:hAnsi="Calibri" w:cs="Calibri"/>
                      <w:b/>
                      <w:sz w:val="16"/>
                      <w:lang w:val="en-US"/>
                    </w:rPr>
                    <w:t>2</w:t>
                  </w:r>
                  <w:proofErr w:type="gramEnd"/>
                  <w:r w:rsidRPr="0085459F">
                    <w:rPr>
                      <w:rFonts w:ascii="Calibri" w:hAnsi="Calibri" w:cs="Calibri"/>
                      <w:b/>
                      <w:sz w:val="20"/>
                      <w:lang w:val="en-US"/>
                    </w:rPr>
                    <w:t>/ha</w:t>
                  </w:r>
                  <w:r w:rsidRPr="0085459F">
                    <w:rPr>
                      <w:rFonts w:ascii="Calibri" w:hAnsi="Calibri" w:cs="Calibri"/>
                      <w:b/>
                      <w:sz w:val="20"/>
                      <w:lang w:val="en-US"/>
                    </w:rPr>
                    <w:br/>
                  </w:r>
                </w:p>
                <w:p w14:paraId="45D459C2" w14:textId="77777777" w:rsidR="00E435D6" w:rsidRPr="0085459F" w:rsidRDefault="00E435D6" w:rsidP="00B66169">
                  <w:pPr>
                    <w:tabs>
                      <w:tab w:val="left" w:pos="-264"/>
                    </w:tabs>
                    <w:jc w:val="right"/>
                    <w:rPr>
                      <w:rFonts w:ascii="Calibri" w:hAnsi="Calibri" w:cs="Calibri"/>
                      <w:b/>
                      <w:sz w:val="20"/>
                      <w:lang w:val="en-US"/>
                    </w:rPr>
                  </w:pPr>
                  <w:r w:rsidRPr="0085459F">
                    <w:rPr>
                      <w:rFonts w:ascii="Calibri" w:hAnsi="Calibri" w:cs="Calibri"/>
                      <w:b/>
                      <w:color w:val="008000"/>
                      <w:sz w:val="20"/>
                      <w:lang w:val="en-US"/>
                    </w:rPr>
                    <w:t>…</w:t>
                  </w:r>
                  <w:r w:rsidRPr="0085459F">
                    <w:rPr>
                      <w:rFonts w:ascii="Calibri" w:hAnsi="Calibri" w:cs="Calibri"/>
                      <w:b/>
                      <w:sz w:val="20"/>
                      <w:lang w:val="en-US"/>
                    </w:rPr>
                    <w:t xml:space="preserve"> </w:t>
                  </w:r>
                  <w:proofErr w:type="gramStart"/>
                  <w:r w:rsidRPr="0085459F">
                    <w:rPr>
                      <w:rFonts w:ascii="Calibri" w:hAnsi="Calibri" w:cs="Calibri"/>
                      <w:b/>
                      <w:sz w:val="20"/>
                      <w:lang w:val="en-US"/>
                    </w:rPr>
                    <w:t>tCO</w:t>
                  </w:r>
                  <w:r w:rsidRPr="0085459F">
                    <w:rPr>
                      <w:rFonts w:ascii="Calibri" w:hAnsi="Calibri" w:cs="Calibri"/>
                      <w:b/>
                      <w:sz w:val="16"/>
                      <w:lang w:val="en-US"/>
                    </w:rPr>
                    <w:t>2</w:t>
                  </w:r>
                  <w:proofErr w:type="gramEnd"/>
                  <w:r w:rsidRPr="0085459F">
                    <w:rPr>
                      <w:rFonts w:ascii="Calibri" w:hAnsi="Calibri" w:cs="Calibri"/>
                      <w:b/>
                      <w:sz w:val="20"/>
                      <w:lang w:val="en-US"/>
                    </w:rPr>
                    <w:t>/ha</w:t>
                  </w:r>
                  <w:r w:rsidRPr="0085459F">
                    <w:rPr>
                      <w:rFonts w:ascii="Calibri" w:hAnsi="Calibri" w:cs="Calibri"/>
                      <w:b/>
                      <w:sz w:val="20"/>
                      <w:lang w:val="en-US"/>
                    </w:rPr>
                    <w:br/>
                  </w:r>
                </w:p>
              </w:tc>
            </w:tr>
          </w:tbl>
          <w:p w14:paraId="6DF1C3A2" w14:textId="4DDCF033" w:rsidR="00143B7D" w:rsidRPr="0085459F" w:rsidRDefault="00143B7D" w:rsidP="00143B7D">
            <w:pPr>
              <w:tabs>
                <w:tab w:val="left" w:pos="-264"/>
              </w:tabs>
              <w:rPr>
                <w:rFonts w:ascii="Calibri" w:hAnsi="Calibri"/>
                <w:color w:val="008000"/>
                <w:sz w:val="20"/>
                <w:lang w:val="en-AU"/>
              </w:rPr>
            </w:pPr>
          </w:p>
        </w:tc>
      </w:tr>
    </w:tbl>
    <w:p w14:paraId="4ACD895A" w14:textId="77777777" w:rsidR="00143B7D" w:rsidRPr="0085459F" w:rsidRDefault="00143B7D" w:rsidP="000F4E1F">
      <w:pPr>
        <w:rPr>
          <w:rFonts w:ascii="Calibri" w:hAnsi="Calibri" w:cs="Calibri"/>
          <w:sz w:val="20"/>
        </w:rPr>
      </w:pPr>
    </w:p>
    <w:p w14:paraId="4A1B0E59" w14:textId="77777777" w:rsidR="00143B7D" w:rsidRPr="0085459F" w:rsidRDefault="00143B7D" w:rsidP="000F4E1F">
      <w:pPr>
        <w:rPr>
          <w:rFonts w:ascii="Calibri" w:hAnsi="Calibri" w:cs="Calibri"/>
          <w:sz w:val="20"/>
        </w:rPr>
      </w:pPr>
    </w:p>
    <w:p w14:paraId="0B023F35" w14:textId="23400D2E" w:rsidR="007B243C" w:rsidRPr="0085459F" w:rsidRDefault="00E61B06" w:rsidP="000F4E1F">
      <w:pPr>
        <w:rPr>
          <w:rFonts w:ascii="Calibri" w:hAnsi="Calibri" w:cs="Calibri"/>
          <w:color w:val="FF0000"/>
          <w:sz w:val="20"/>
          <w:lang w:val="en-US"/>
        </w:rPr>
      </w:pPr>
      <w:r w:rsidRPr="0085459F">
        <w:rPr>
          <w:rFonts w:ascii="Calibri" w:hAnsi="Calibri" w:cs="Calibri"/>
          <w:b/>
          <w:sz w:val="20"/>
        </w:rPr>
        <w:br w:type="page"/>
      </w:r>
      <w:r w:rsidR="00595E7B" w:rsidRPr="0085459F">
        <w:rPr>
          <w:rFonts w:ascii="Calibri" w:hAnsi="Calibri" w:cs="Calibri"/>
          <w:color w:val="FF0000"/>
          <w:sz w:val="20"/>
          <w:lang w:val="en-US"/>
        </w:rPr>
        <w:lastRenderedPageBreak/>
        <w:t xml:space="preserve">Copy this table for </w:t>
      </w:r>
      <w:r w:rsidR="00121CFC">
        <w:rPr>
          <w:rFonts w:ascii="Calibri" w:hAnsi="Calibri" w:cs="Calibri"/>
          <w:color w:val="FF0000"/>
          <w:sz w:val="20"/>
          <w:lang w:val="en-US"/>
        </w:rPr>
        <w:t xml:space="preserve">each </w:t>
      </w:r>
      <w:r w:rsidR="00595E7B" w:rsidRPr="0085459F">
        <w:rPr>
          <w:rFonts w:ascii="Calibri" w:hAnsi="Calibri" w:cs="Calibri"/>
          <w:color w:val="FF0000"/>
          <w:sz w:val="20"/>
          <w:lang w:val="en-US"/>
        </w:rPr>
        <w:t xml:space="preserve">different </w:t>
      </w:r>
      <w:proofErr w:type="gramStart"/>
      <w:r w:rsidR="00595E7B" w:rsidRPr="0085459F">
        <w:rPr>
          <w:rFonts w:ascii="Calibri" w:hAnsi="Calibri" w:cs="Calibri"/>
          <w:color w:val="FF0000"/>
          <w:sz w:val="20"/>
          <w:lang w:val="en-US"/>
        </w:rPr>
        <w:t>strata</w:t>
      </w:r>
      <w:proofErr w:type="gramEnd"/>
      <w:r w:rsidR="00595E7B" w:rsidRPr="0085459F">
        <w:rPr>
          <w:rFonts w:ascii="Calibri" w:hAnsi="Calibri" w:cs="Calibri"/>
          <w:color w:val="FF0000"/>
          <w:sz w:val="20"/>
          <w:lang w:val="en-US"/>
        </w:rPr>
        <w:t>.</w:t>
      </w:r>
    </w:p>
    <w:p w14:paraId="703F83AE" w14:textId="77777777" w:rsidR="00595E7B" w:rsidRPr="0085459F" w:rsidRDefault="00595E7B" w:rsidP="000F4E1F">
      <w:pPr>
        <w:rPr>
          <w:rFonts w:ascii="Calibri" w:hAnsi="Calibri" w:cs="Calibri"/>
          <w:color w:val="FF0000"/>
          <w:sz w:val="20"/>
          <w:lang w:val="en-US"/>
        </w:rPr>
      </w:pPr>
    </w:p>
    <w:p w14:paraId="4FABA997" w14:textId="77777777" w:rsidR="00595E7B" w:rsidRPr="0085459F" w:rsidRDefault="00595E7B" w:rsidP="000F4E1F">
      <w:pPr>
        <w:rPr>
          <w:rStyle w:val="RegulartextArial10pt"/>
          <w:rFonts w:ascii="Calibri" w:hAnsi="Calibri" w:cs="Calibri"/>
          <w:b/>
        </w:rPr>
      </w:pPr>
    </w:p>
    <w:p w14:paraId="0795D79B" w14:textId="77777777" w:rsidR="00595E7B" w:rsidRPr="0085459F" w:rsidRDefault="00595E7B" w:rsidP="005834E2">
      <w:pPr>
        <w:rPr>
          <w:rStyle w:val="RegulartextArial10pt"/>
          <w:rFonts w:ascii="Calibri" w:hAnsi="Calibri" w:cs="Calibri"/>
          <w:b/>
        </w:rPr>
      </w:pPr>
    </w:p>
    <w:p w14:paraId="1A7D0F4E" w14:textId="77777777" w:rsidR="000F4E1F" w:rsidRPr="0085459F" w:rsidRDefault="00CC3B83" w:rsidP="005834E2">
      <w:pPr>
        <w:rPr>
          <w:rStyle w:val="RegulartextArial10pt"/>
          <w:rFonts w:ascii="Calibri" w:hAnsi="Calibri" w:cs="Calibri"/>
          <w:b/>
          <w:sz w:val="16"/>
          <w:szCs w:val="22"/>
        </w:rPr>
      </w:pPr>
      <w:r>
        <w:rPr>
          <w:rFonts w:ascii="Calibri" w:hAnsi="Calibri" w:cs="Calibri"/>
          <w:noProof/>
          <w:szCs w:val="22"/>
          <w:lang w:val="en-US"/>
        </w:rPr>
        <mc:AlternateContent>
          <mc:Choice Requires="wps">
            <w:drawing>
              <wp:anchor distT="0" distB="0" distL="114300" distR="114300" simplePos="0" relativeHeight="251656704" behindDoc="0" locked="0" layoutInCell="1" allowOverlap="1" wp14:anchorId="4728A67F" wp14:editId="7D883285">
                <wp:simplePos x="0" y="0"/>
                <wp:positionH relativeFrom="column">
                  <wp:posOffset>3465195</wp:posOffset>
                </wp:positionH>
                <wp:positionV relativeFrom="paragraph">
                  <wp:posOffset>-273050</wp:posOffset>
                </wp:positionV>
                <wp:extent cx="5506085" cy="501650"/>
                <wp:effectExtent l="0" t="6350" r="7620" b="12700"/>
                <wp:wrapNone/>
                <wp:docPr id="37"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085" cy="501650"/>
                        </a:xfrm>
                        <a:prstGeom prst="rect">
                          <a:avLst/>
                        </a:prstGeom>
                        <a:solidFill>
                          <a:srgbClr val="FFFFFF"/>
                        </a:solidFill>
                        <a:ln w="9525">
                          <a:solidFill>
                            <a:srgbClr val="969696"/>
                          </a:solidFill>
                          <a:miter lim="800000"/>
                          <a:headEnd/>
                          <a:tailEnd/>
                        </a:ln>
                      </wps:spPr>
                      <wps:txbx>
                        <w:txbxContent>
                          <w:p w14:paraId="0A4932BD" w14:textId="77777777" w:rsidR="009A400B" w:rsidRPr="00CA23EF" w:rsidRDefault="009A400B" w:rsidP="00E8389C">
                            <w:pPr>
                              <w:tabs>
                                <w:tab w:val="left" w:pos="-36"/>
                                <w:tab w:val="left" w:pos="0"/>
                              </w:tabs>
                              <w:ind w:right="-1"/>
                              <w:rPr>
                                <w:rFonts w:ascii="Calibri" w:hAnsi="Calibri" w:cs="Calibri"/>
                                <w:b/>
                                <w:color w:val="808080"/>
                                <w:sz w:val="16"/>
                              </w:rPr>
                            </w:pPr>
                            <w:r>
                              <w:rPr>
                                <w:rFonts w:ascii="Calibri" w:hAnsi="Calibri" w:cs="Calibri"/>
                                <w:b/>
                                <w:color w:val="808080"/>
                                <w:sz w:val="16"/>
                              </w:rPr>
                              <w:t>Conversion Procedure</w:t>
                            </w:r>
                          </w:p>
                          <w:p w14:paraId="352C38AE" w14:textId="77777777" w:rsidR="009A400B" w:rsidRPr="00CA23EF" w:rsidRDefault="009A400B" w:rsidP="001A5007">
                            <w:pPr>
                              <w:tabs>
                                <w:tab w:val="left" w:pos="-36"/>
                                <w:tab w:val="left" w:pos="0"/>
                              </w:tabs>
                              <w:ind w:right="-1"/>
                              <w:rPr>
                                <w:rFonts w:ascii="Calibri" w:hAnsi="Calibri" w:cs="Calibri"/>
                                <w:color w:val="808080"/>
                                <w:sz w:val="16"/>
                              </w:rPr>
                            </w:pPr>
                            <w:r w:rsidRPr="00CA23EF">
                              <w:rPr>
                                <w:rFonts w:ascii="Calibri" w:hAnsi="Calibri" w:cs="Calibri"/>
                                <w:color w:val="808080"/>
                                <w:sz w:val="16"/>
                              </w:rPr>
                              <w:t xml:space="preserve">Aboveground </w:t>
                            </w:r>
                            <w:r>
                              <w:rPr>
                                <w:rFonts w:ascii="Calibri" w:hAnsi="Calibri" w:cs="Calibri"/>
                                <w:color w:val="808080"/>
                                <w:sz w:val="16"/>
                              </w:rPr>
                              <w:t>tree</w:t>
                            </w:r>
                            <w:r w:rsidRPr="00CA23EF">
                              <w:rPr>
                                <w:rFonts w:ascii="Calibri" w:hAnsi="Calibri" w:cs="Calibri"/>
                                <w:color w:val="808080"/>
                                <w:sz w:val="16"/>
                              </w:rPr>
                              <w:t xml:space="preserve"> biomass = Stem volume * Biomass Expansion Factor * Wood density * Carbon fraction * C to CO</w:t>
                            </w:r>
                            <w:r w:rsidRPr="00CA23EF">
                              <w:rPr>
                                <w:rFonts w:ascii="Calibri" w:hAnsi="Calibri" w:cs="Calibri"/>
                                <w:color w:val="808080"/>
                                <w:sz w:val="12"/>
                              </w:rPr>
                              <w:t>2</w:t>
                            </w:r>
                            <w:r w:rsidRPr="00CA23EF">
                              <w:rPr>
                                <w:rFonts w:ascii="Calibri" w:hAnsi="Calibri" w:cs="Calibri"/>
                                <w:color w:val="808080"/>
                                <w:sz w:val="16"/>
                              </w:rPr>
                              <w:t xml:space="preserve"> factor </w:t>
                            </w:r>
                          </w:p>
                          <w:p w14:paraId="7C8731A4" w14:textId="77777777" w:rsidR="009A400B" w:rsidRPr="00CA23EF" w:rsidRDefault="009A400B" w:rsidP="001A5007">
                            <w:pPr>
                              <w:tabs>
                                <w:tab w:val="left" w:pos="-36"/>
                                <w:tab w:val="left" w:pos="0"/>
                              </w:tabs>
                              <w:ind w:right="-1"/>
                              <w:rPr>
                                <w:rFonts w:ascii="Calibri" w:hAnsi="Calibri" w:cs="Calibri"/>
                                <w:color w:val="808080"/>
                                <w:sz w:val="16"/>
                              </w:rPr>
                            </w:pPr>
                            <w:r w:rsidRPr="00CA23EF">
                              <w:rPr>
                                <w:rFonts w:ascii="Calibri" w:hAnsi="Calibri" w:cs="Calibri"/>
                                <w:color w:val="808080"/>
                                <w:sz w:val="16"/>
                              </w:rPr>
                              <w:t xml:space="preserve">Belowground </w:t>
                            </w:r>
                            <w:r>
                              <w:rPr>
                                <w:rFonts w:ascii="Calibri" w:hAnsi="Calibri" w:cs="Calibri"/>
                                <w:color w:val="808080"/>
                                <w:sz w:val="16"/>
                              </w:rPr>
                              <w:t>tree</w:t>
                            </w:r>
                            <w:r w:rsidRPr="00CA23EF">
                              <w:rPr>
                                <w:rFonts w:ascii="Calibri" w:hAnsi="Calibri" w:cs="Calibri"/>
                                <w:color w:val="808080"/>
                                <w:sz w:val="16"/>
                              </w:rPr>
                              <w:t xml:space="preserve"> biomass = Aboveground </w:t>
                            </w:r>
                            <w:r>
                              <w:rPr>
                                <w:rFonts w:ascii="Calibri" w:hAnsi="Calibri" w:cs="Calibri"/>
                                <w:color w:val="808080"/>
                                <w:sz w:val="16"/>
                              </w:rPr>
                              <w:t>tree</w:t>
                            </w:r>
                            <w:r w:rsidRPr="00CA23EF">
                              <w:rPr>
                                <w:rFonts w:ascii="Calibri" w:hAnsi="Calibri" w:cs="Calibri"/>
                                <w:color w:val="808080"/>
                                <w:sz w:val="16"/>
                              </w:rPr>
                              <w:t xml:space="preserve"> biomass * Root-to-Shoot ratio</w:t>
                            </w:r>
                          </w:p>
                          <w:p w14:paraId="698856E3" w14:textId="77777777" w:rsidR="009A400B" w:rsidRPr="00CA23EF" w:rsidRDefault="009A400B" w:rsidP="00E8389C">
                            <w:pPr>
                              <w:tabs>
                                <w:tab w:val="left" w:pos="-36"/>
                                <w:tab w:val="left" w:pos="0"/>
                              </w:tabs>
                              <w:ind w:right="-1"/>
                              <w:rPr>
                                <w:rFonts w:ascii="Calibri" w:hAnsi="Calibri" w:cs="Calibri"/>
                                <w:color w:val="808080"/>
                                <w:sz w:val="16"/>
                              </w:rPr>
                            </w:pPr>
                          </w:p>
                          <w:p w14:paraId="2E7A3B7A" w14:textId="77777777" w:rsidR="009A400B" w:rsidRPr="00CA23EF" w:rsidRDefault="009A400B" w:rsidP="00E8389C">
                            <w:pPr>
                              <w:tabs>
                                <w:tab w:val="left" w:pos="-36"/>
                                <w:tab w:val="left" w:pos="0"/>
                              </w:tabs>
                              <w:ind w:right="-1"/>
                              <w:rPr>
                                <w:rFonts w:ascii="Calibri" w:hAnsi="Calibri" w:cs="Calibri"/>
                                <w:color w:val="808080"/>
                                <w:sz w:val="16"/>
                              </w:rPr>
                            </w:pPr>
                          </w:p>
                          <w:p w14:paraId="22487836" w14:textId="77777777" w:rsidR="009A400B" w:rsidRPr="00CA23EF" w:rsidRDefault="009A400B" w:rsidP="00E8389C">
                            <w:pPr>
                              <w:rPr>
                                <w:rFonts w:ascii="Calibri" w:hAnsi="Calibri" w:cs="Calibri"/>
                                <w:color w:val="808080"/>
                                <w:sz w:val="18"/>
                              </w:rPr>
                            </w:pPr>
                          </w:p>
                          <w:p w14:paraId="51386EA2" w14:textId="77777777" w:rsidR="009A400B" w:rsidRPr="00CA23EF" w:rsidRDefault="009A400B" w:rsidP="00E8389C">
                            <w:pPr>
                              <w:rPr>
                                <w:rFonts w:ascii="Calibri" w:hAnsi="Calibri" w:cs="Calibri"/>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28" o:spid="_x0000_s1027" type="#_x0000_t202" style="position:absolute;margin-left:272.85pt;margin-top:-21.45pt;width:433.55pt;height:3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" strokecolor="#969696">
                <v:textbox>
                  <w:txbxContent>
                    <w:p w14:paraId="0A4932BD" w14:textId="77777777" w:rsidR="00595E7B" w:rsidRPr="00CA23EF" w:rsidRDefault="00595E7B" w:rsidP="00E8389C">
                      <w:pPr>
                        <w:tabs>
                          <w:tab w:val="left" w:pos="-36"/>
                          <w:tab w:val="left" w:pos="0"/>
                        </w:tabs>
                        <w:ind w:right="-1"/>
                        <w:rPr>
                          <w:rFonts w:ascii="Calibri" w:hAnsi="Calibri" w:cs="Calibri"/>
                          <w:b/>
                          <w:color w:val="808080"/>
                          <w:sz w:val="16"/>
                        </w:rPr>
                      </w:pPr>
                      <w:r>
                        <w:rPr>
                          <w:rFonts w:ascii="Calibri" w:hAnsi="Calibri" w:cs="Calibri"/>
                          <w:b/>
                          <w:color w:val="808080"/>
                          <w:sz w:val="16"/>
                        </w:rPr>
                        <w:t>Conversion Procedure</w:t>
                      </w:r>
                    </w:p>
                    <w:p w14:paraId="352C38AE" w14:textId="77777777" w:rsidR="00595E7B" w:rsidRPr="00CA23EF" w:rsidRDefault="00595E7B" w:rsidP="001A5007">
                      <w:pPr>
                        <w:tabs>
                          <w:tab w:val="left" w:pos="-36"/>
                          <w:tab w:val="left" w:pos="0"/>
                        </w:tabs>
                        <w:ind w:right="-1"/>
                        <w:rPr>
                          <w:rFonts w:ascii="Calibri" w:hAnsi="Calibri" w:cs="Calibri"/>
                          <w:color w:val="808080"/>
                          <w:sz w:val="16"/>
                        </w:rPr>
                      </w:pPr>
                      <w:r w:rsidRPr="00CA23EF">
                        <w:rPr>
                          <w:rFonts w:ascii="Calibri" w:hAnsi="Calibri" w:cs="Calibri"/>
                          <w:color w:val="808080"/>
                          <w:sz w:val="16"/>
                        </w:rPr>
                        <w:t xml:space="preserve">Aboveground </w:t>
                      </w:r>
                      <w:r>
                        <w:rPr>
                          <w:rFonts w:ascii="Calibri" w:hAnsi="Calibri" w:cs="Calibri"/>
                          <w:color w:val="808080"/>
                          <w:sz w:val="16"/>
                        </w:rPr>
                        <w:t>tree</w:t>
                      </w:r>
                      <w:r w:rsidRPr="00CA23EF">
                        <w:rPr>
                          <w:rFonts w:ascii="Calibri" w:hAnsi="Calibri" w:cs="Calibri"/>
                          <w:color w:val="808080"/>
                          <w:sz w:val="16"/>
                        </w:rPr>
                        <w:t xml:space="preserve"> biomass = Stem volume * Biomass Expansion Factor * Wood density * Carbon fraction * C to CO</w:t>
                      </w:r>
                      <w:r w:rsidRPr="00CA23EF">
                        <w:rPr>
                          <w:rFonts w:ascii="Calibri" w:hAnsi="Calibri" w:cs="Calibri"/>
                          <w:color w:val="808080"/>
                          <w:sz w:val="12"/>
                        </w:rPr>
                        <w:t>2</w:t>
                      </w:r>
                      <w:r w:rsidRPr="00CA23EF">
                        <w:rPr>
                          <w:rFonts w:ascii="Calibri" w:hAnsi="Calibri" w:cs="Calibri"/>
                          <w:color w:val="808080"/>
                          <w:sz w:val="16"/>
                        </w:rPr>
                        <w:t xml:space="preserve"> factor </w:t>
                      </w:r>
                    </w:p>
                    <w:p w14:paraId="7C8731A4" w14:textId="77777777" w:rsidR="00595E7B" w:rsidRPr="00CA23EF" w:rsidRDefault="00595E7B" w:rsidP="001A5007">
                      <w:pPr>
                        <w:tabs>
                          <w:tab w:val="left" w:pos="-36"/>
                          <w:tab w:val="left" w:pos="0"/>
                        </w:tabs>
                        <w:ind w:right="-1"/>
                        <w:rPr>
                          <w:rFonts w:ascii="Calibri" w:hAnsi="Calibri" w:cs="Calibri"/>
                          <w:color w:val="808080"/>
                          <w:sz w:val="16"/>
                        </w:rPr>
                      </w:pPr>
                      <w:r w:rsidRPr="00CA23EF">
                        <w:rPr>
                          <w:rFonts w:ascii="Calibri" w:hAnsi="Calibri" w:cs="Calibri"/>
                          <w:color w:val="808080"/>
                          <w:sz w:val="16"/>
                        </w:rPr>
                        <w:t xml:space="preserve">Belowground </w:t>
                      </w:r>
                      <w:r>
                        <w:rPr>
                          <w:rFonts w:ascii="Calibri" w:hAnsi="Calibri" w:cs="Calibri"/>
                          <w:color w:val="808080"/>
                          <w:sz w:val="16"/>
                        </w:rPr>
                        <w:t>tree</w:t>
                      </w:r>
                      <w:r w:rsidRPr="00CA23EF">
                        <w:rPr>
                          <w:rFonts w:ascii="Calibri" w:hAnsi="Calibri" w:cs="Calibri"/>
                          <w:color w:val="808080"/>
                          <w:sz w:val="16"/>
                        </w:rPr>
                        <w:t xml:space="preserve"> biomass = Aboveground </w:t>
                      </w:r>
                      <w:r>
                        <w:rPr>
                          <w:rFonts w:ascii="Calibri" w:hAnsi="Calibri" w:cs="Calibri"/>
                          <w:color w:val="808080"/>
                          <w:sz w:val="16"/>
                        </w:rPr>
                        <w:t>tree</w:t>
                      </w:r>
                      <w:r w:rsidRPr="00CA23EF">
                        <w:rPr>
                          <w:rFonts w:ascii="Calibri" w:hAnsi="Calibri" w:cs="Calibri"/>
                          <w:color w:val="808080"/>
                          <w:sz w:val="16"/>
                        </w:rPr>
                        <w:t xml:space="preserve"> biomass * Root-to-Shoot ratio</w:t>
                      </w:r>
                    </w:p>
                    <w:p w14:paraId="698856E3" w14:textId="77777777" w:rsidR="00595E7B" w:rsidRPr="00CA23EF" w:rsidRDefault="00595E7B" w:rsidP="00E8389C">
                      <w:pPr>
                        <w:tabs>
                          <w:tab w:val="left" w:pos="-36"/>
                          <w:tab w:val="left" w:pos="0"/>
                        </w:tabs>
                        <w:ind w:right="-1"/>
                        <w:rPr>
                          <w:rFonts w:ascii="Calibri" w:hAnsi="Calibri" w:cs="Calibri"/>
                          <w:color w:val="808080"/>
                          <w:sz w:val="16"/>
                        </w:rPr>
                      </w:pPr>
                    </w:p>
                    <w:p w14:paraId="2E7A3B7A" w14:textId="77777777" w:rsidR="00595E7B" w:rsidRPr="00CA23EF" w:rsidRDefault="00595E7B" w:rsidP="00E8389C">
                      <w:pPr>
                        <w:tabs>
                          <w:tab w:val="left" w:pos="-36"/>
                          <w:tab w:val="left" w:pos="0"/>
                        </w:tabs>
                        <w:ind w:right="-1"/>
                        <w:rPr>
                          <w:rFonts w:ascii="Calibri" w:hAnsi="Calibri" w:cs="Calibri"/>
                          <w:color w:val="808080"/>
                          <w:sz w:val="16"/>
                        </w:rPr>
                      </w:pPr>
                    </w:p>
                    <w:p w14:paraId="22487836" w14:textId="77777777" w:rsidR="00595E7B" w:rsidRPr="00CA23EF" w:rsidRDefault="00595E7B" w:rsidP="00E8389C">
                      <w:pPr>
                        <w:rPr>
                          <w:rFonts w:ascii="Calibri" w:hAnsi="Calibri" w:cs="Calibri"/>
                          <w:color w:val="808080"/>
                          <w:sz w:val="18"/>
                        </w:rPr>
                      </w:pPr>
                    </w:p>
                    <w:p w14:paraId="51386EA2" w14:textId="77777777" w:rsidR="00595E7B" w:rsidRPr="00CA23EF" w:rsidRDefault="00595E7B" w:rsidP="00E8389C">
                      <w:pPr>
                        <w:rPr>
                          <w:rFonts w:ascii="Calibri" w:hAnsi="Calibri" w:cs="Calibri"/>
                          <w:sz w:val="20"/>
                        </w:rPr>
                      </w:pPr>
                    </w:p>
                  </w:txbxContent>
                </v:textbox>
              </v:shape>
            </w:pict>
          </mc:Fallback>
        </mc:AlternateContent>
      </w:r>
      <w:r w:rsidR="00F9264B" w:rsidRPr="0085459F">
        <w:rPr>
          <w:rStyle w:val="RegulartextArial10pt"/>
          <w:rFonts w:ascii="Calibri" w:hAnsi="Calibri" w:cs="Calibri"/>
          <w:b/>
          <w:sz w:val="22"/>
          <w:szCs w:val="22"/>
        </w:rPr>
        <w:t xml:space="preserve">Baseline </w:t>
      </w:r>
      <w:r w:rsidR="00595E7B" w:rsidRPr="0085459F">
        <w:rPr>
          <w:rStyle w:val="RegulartextArial10pt"/>
          <w:rFonts w:ascii="Calibri" w:hAnsi="Calibri" w:cs="Calibri"/>
          <w:b/>
          <w:sz w:val="16"/>
          <w:szCs w:val="22"/>
        </w:rPr>
        <w:t>tree</w:t>
      </w:r>
      <w:r w:rsidR="00F9264B" w:rsidRPr="0085459F">
        <w:rPr>
          <w:rStyle w:val="RegulartextArial10pt"/>
          <w:rFonts w:ascii="Calibri" w:hAnsi="Calibri" w:cs="Calibri"/>
          <w:b/>
          <w:sz w:val="16"/>
          <w:szCs w:val="22"/>
        </w:rPr>
        <w:t xml:space="preserve"> biomass</w:t>
      </w:r>
    </w:p>
    <w:p w14:paraId="4AC0ED71" w14:textId="77777777" w:rsidR="00A52D74" w:rsidRPr="0085459F" w:rsidRDefault="00A52D74" w:rsidP="005834E2">
      <w:pPr>
        <w:rPr>
          <w:rStyle w:val="RegulartextArial10pt"/>
          <w:rFonts w:ascii="Calibri" w:hAnsi="Calibri" w:cs="Calibri"/>
        </w:rPr>
      </w:pPr>
    </w:p>
    <w:tbl>
      <w:tblPr>
        <w:tblW w:w="14154"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1" w:type="dxa"/>
          <w:left w:w="57" w:type="dxa"/>
          <w:bottom w:w="11" w:type="dxa"/>
          <w:right w:w="57" w:type="dxa"/>
        </w:tblCellMar>
        <w:tblLook w:val="01E0" w:firstRow="1" w:lastRow="1" w:firstColumn="1" w:lastColumn="1" w:noHBand="0" w:noVBand="0"/>
      </w:tblPr>
      <w:tblGrid>
        <w:gridCol w:w="2699"/>
        <w:gridCol w:w="8"/>
        <w:gridCol w:w="1551"/>
        <w:gridCol w:w="14"/>
        <w:gridCol w:w="9882"/>
      </w:tblGrid>
      <w:tr w:rsidR="00A52D74" w:rsidRPr="0085459F" w14:paraId="253A8AE6" w14:textId="77777777" w:rsidTr="00E435D6">
        <w:trPr>
          <w:trHeight w:val="284"/>
          <w:tblHeader/>
        </w:trPr>
        <w:tc>
          <w:tcPr>
            <w:tcW w:w="2699" w:type="dxa"/>
            <w:tcBorders>
              <w:bottom w:val="single" w:sz="18" w:space="0" w:color="000000"/>
            </w:tcBorders>
            <w:shd w:val="clear" w:color="auto" w:fill="9BBB59"/>
            <w:vAlign w:val="center"/>
          </w:tcPr>
          <w:p w14:paraId="6661D42D" w14:textId="77777777" w:rsidR="00A52D74" w:rsidRPr="0085459F" w:rsidRDefault="00A52D74" w:rsidP="00CA23EF">
            <w:pPr>
              <w:rPr>
                <w:rStyle w:val="FormatvorlageArial10ptGrnGrau"/>
                <w:rFonts w:ascii="Calibri" w:hAnsi="Calibri" w:cs="Calibri"/>
                <w:b/>
                <w:iCs/>
                <w:color w:val="auto"/>
              </w:rPr>
            </w:pPr>
            <w:r w:rsidRPr="0085459F">
              <w:rPr>
                <w:rStyle w:val="FormatvorlageArial10ptGrnGrau"/>
                <w:rFonts w:ascii="Calibri" w:hAnsi="Calibri" w:cs="Calibri"/>
                <w:b/>
                <w:color w:val="auto"/>
              </w:rPr>
              <w:t xml:space="preserve">Stratum </w:t>
            </w:r>
            <w:r w:rsidR="005E6965" w:rsidRPr="0085459F">
              <w:rPr>
                <w:rStyle w:val="FormatvorlageArial10ptGrnGrau"/>
                <w:rFonts w:ascii="Calibri" w:hAnsi="Calibri" w:cs="Calibri"/>
                <w:b/>
                <w:color w:val="auto"/>
              </w:rPr>
              <w:t>ID</w:t>
            </w:r>
            <w:r w:rsidRPr="0085459F">
              <w:rPr>
                <w:rStyle w:val="FormatvorlageArial10ptGrnGrau"/>
                <w:rFonts w:ascii="Calibri" w:hAnsi="Calibri" w:cs="Calibri"/>
                <w:b/>
                <w:color w:val="auto"/>
              </w:rPr>
              <w:tab/>
            </w:r>
          </w:p>
        </w:tc>
        <w:tc>
          <w:tcPr>
            <w:tcW w:w="11455" w:type="dxa"/>
            <w:gridSpan w:val="4"/>
            <w:tcBorders>
              <w:bottom w:val="single" w:sz="18" w:space="0" w:color="000000"/>
            </w:tcBorders>
            <w:shd w:val="clear" w:color="auto" w:fill="D6E3BC"/>
            <w:vAlign w:val="center"/>
          </w:tcPr>
          <w:p w14:paraId="5215B12A" w14:textId="77777777" w:rsidR="00A52D74" w:rsidRPr="0085459F" w:rsidRDefault="005E6965" w:rsidP="00595E7B">
            <w:pPr>
              <w:rPr>
                <w:rStyle w:val="FormatvorlageArial10ptGrnGrau"/>
                <w:rFonts w:ascii="Calibri" w:hAnsi="Calibri" w:cs="Calibri"/>
                <w:color w:val="auto"/>
                <w:lang w:val="en-US"/>
              </w:rPr>
            </w:pPr>
            <w:r w:rsidRPr="0085459F">
              <w:rPr>
                <w:rStyle w:val="FormatvorlageArial10ptGrnGrau"/>
                <w:rFonts w:ascii="Calibri" w:hAnsi="Calibri" w:cs="Calibri"/>
                <w:b/>
                <w:iCs/>
              </w:rPr>
              <w:t>…</w:t>
            </w:r>
            <w:r w:rsidR="00595E7B" w:rsidRPr="0085459F">
              <w:rPr>
                <w:rStyle w:val="FormatvorlageArial10ptGrnGrau"/>
                <w:rFonts w:ascii="Calibri" w:hAnsi="Calibri" w:cs="Calibri"/>
                <w:b/>
                <w:iCs/>
              </w:rPr>
              <w:t xml:space="preserve"> </w:t>
            </w:r>
            <w:proofErr w:type="gramStart"/>
            <w:r w:rsidR="00595E7B" w:rsidRPr="0085459F">
              <w:rPr>
                <w:rFonts w:ascii="Calibri" w:hAnsi="Calibri" w:cs="Calibri"/>
                <w:color w:val="FF0000"/>
                <w:sz w:val="20"/>
                <w:lang w:val="en-US"/>
              </w:rPr>
              <w:t>e</w:t>
            </w:r>
            <w:proofErr w:type="gramEnd"/>
            <w:r w:rsidR="00595E7B" w:rsidRPr="0085459F">
              <w:rPr>
                <w:rFonts w:ascii="Calibri" w:hAnsi="Calibri" w:cs="Calibri"/>
                <w:color w:val="FF0000"/>
                <w:sz w:val="20"/>
                <w:lang w:val="en-US"/>
              </w:rPr>
              <w:t xml:space="preserve">.g. Dense </w:t>
            </w:r>
            <w:proofErr w:type="spellStart"/>
            <w:r w:rsidR="00595E7B" w:rsidRPr="0085459F">
              <w:rPr>
                <w:rFonts w:ascii="Calibri" w:hAnsi="Calibri" w:cs="Calibri"/>
                <w:color w:val="FF0000"/>
                <w:sz w:val="20"/>
                <w:lang w:val="en-US"/>
              </w:rPr>
              <w:t>Shrubland</w:t>
            </w:r>
            <w:proofErr w:type="spellEnd"/>
            <w:r w:rsidR="00595E7B" w:rsidRPr="0085459F">
              <w:rPr>
                <w:rFonts w:ascii="Calibri" w:hAnsi="Calibri" w:cs="Calibri"/>
                <w:color w:val="FF0000"/>
                <w:sz w:val="20"/>
                <w:lang w:val="en-US"/>
              </w:rPr>
              <w:t xml:space="preserve"> 01</w:t>
            </w:r>
          </w:p>
        </w:tc>
      </w:tr>
      <w:tr w:rsidR="00595E7B" w:rsidRPr="0085459F" w14:paraId="4289FB3F" w14:textId="77777777" w:rsidTr="00E435D6">
        <w:trPr>
          <w:trHeight w:val="193"/>
        </w:trPr>
        <w:tc>
          <w:tcPr>
            <w:tcW w:w="2699" w:type="dxa"/>
            <w:vMerge w:val="restart"/>
            <w:tcBorders>
              <w:top w:val="single" w:sz="18" w:space="0" w:color="000000"/>
            </w:tcBorders>
            <w:shd w:val="clear" w:color="auto" w:fill="D9D9D9"/>
          </w:tcPr>
          <w:p w14:paraId="2F173933" w14:textId="77777777" w:rsidR="00595E7B" w:rsidRDefault="00595E7B" w:rsidP="00595E7B">
            <w:pPr>
              <w:rPr>
                <w:rStyle w:val="FormatvorlageArial10ptGrnGrau"/>
                <w:rFonts w:ascii="Calibri" w:hAnsi="Calibri" w:cs="Calibri"/>
                <w:b/>
                <w:color w:val="auto"/>
                <w:sz w:val="16"/>
              </w:rPr>
            </w:pPr>
            <w:r w:rsidRPr="0085459F">
              <w:rPr>
                <w:rStyle w:val="FormatvorlageArial10ptGrnGrau"/>
                <w:rFonts w:ascii="Calibri" w:hAnsi="Calibri" w:cs="Calibri"/>
                <w:b/>
                <w:color w:val="auto"/>
              </w:rPr>
              <w:t xml:space="preserve">Baseline </w:t>
            </w:r>
            <w:r w:rsidRPr="00D9448F">
              <w:rPr>
                <w:rStyle w:val="FormatvorlageArial10ptGrnGrau"/>
                <w:rFonts w:ascii="Calibri" w:hAnsi="Calibri" w:cs="Calibri"/>
                <w:b/>
                <w:color w:val="auto"/>
                <w:sz w:val="16"/>
              </w:rPr>
              <w:t>tree biomass</w:t>
            </w:r>
          </w:p>
          <w:p w14:paraId="692910FA" w14:textId="77777777" w:rsidR="00E435D6" w:rsidRDefault="00E435D6" w:rsidP="00595E7B">
            <w:pPr>
              <w:rPr>
                <w:rStyle w:val="FormatvorlageArial10ptGrnGrau"/>
                <w:rFonts w:ascii="Calibri" w:hAnsi="Calibri" w:cs="Calibri"/>
                <w:iCs/>
                <w:color w:val="FF0000"/>
                <w:szCs w:val="18"/>
              </w:rPr>
            </w:pPr>
          </w:p>
          <w:p w14:paraId="51EF6FF2" w14:textId="79879913" w:rsidR="00E435D6" w:rsidRPr="0085459F" w:rsidRDefault="00E435D6" w:rsidP="00595E7B">
            <w:pPr>
              <w:rPr>
                <w:rFonts w:ascii="Calibri" w:hAnsi="Calibri" w:cs="Calibri"/>
                <w:iCs/>
                <w:sz w:val="20"/>
              </w:rPr>
            </w:pPr>
            <w:r w:rsidRPr="0039503B">
              <w:rPr>
                <w:rStyle w:val="FormatvorlageArial10ptGrnGrau"/>
                <w:rFonts w:ascii="Calibri" w:hAnsi="Calibri" w:cs="Calibri"/>
                <w:iCs/>
                <w:color w:val="FF0000"/>
                <w:szCs w:val="18"/>
              </w:rPr>
              <w:t xml:space="preserve">In the unit: </w:t>
            </w:r>
            <w:r>
              <w:rPr>
                <w:rStyle w:val="FormatvorlageArial10ptGrnGrau"/>
                <w:rFonts w:ascii="Calibri" w:hAnsi="Calibri" w:cs="Calibri"/>
                <w:iCs/>
                <w:color w:val="FF0000"/>
                <w:szCs w:val="18"/>
              </w:rPr>
              <w:t>[</w:t>
            </w:r>
            <w:r w:rsidRPr="0039503B">
              <w:rPr>
                <w:rStyle w:val="FormatvorlageArial10ptGrnGrau"/>
                <w:rFonts w:ascii="Calibri" w:hAnsi="Calibri" w:cs="Calibri"/>
                <w:iCs/>
                <w:color w:val="FF0000"/>
                <w:szCs w:val="18"/>
              </w:rPr>
              <w:t>m</w:t>
            </w:r>
            <w:r w:rsidRPr="0039503B">
              <w:rPr>
                <w:rStyle w:val="FormatvorlageArial10ptGrnGrau"/>
                <w:rFonts w:ascii="Calibri" w:hAnsi="Calibri" w:cs="Calibri"/>
                <w:iCs/>
                <w:color w:val="FF0000"/>
                <w:szCs w:val="18"/>
                <w:vertAlign w:val="superscript"/>
              </w:rPr>
              <w:t>3</w:t>
            </w:r>
            <w:r>
              <w:rPr>
                <w:rStyle w:val="FormatvorlageArial10ptGrnGrau"/>
                <w:rFonts w:ascii="Calibri" w:hAnsi="Calibri" w:cs="Calibri"/>
                <w:iCs/>
                <w:color w:val="FF0000"/>
                <w:szCs w:val="18"/>
              </w:rPr>
              <w:t>/ha]</w:t>
            </w:r>
            <w:r w:rsidRPr="0039503B">
              <w:rPr>
                <w:rStyle w:val="FormatvorlageArial10ptGrnGrau"/>
                <w:rFonts w:ascii="Calibri" w:hAnsi="Calibri" w:cs="Calibri"/>
                <w:iCs/>
                <w:color w:val="FF0000"/>
                <w:szCs w:val="18"/>
              </w:rPr>
              <w:t xml:space="preserve"> </w:t>
            </w:r>
            <w:r w:rsidRPr="0039503B">
              <w:rPr>
                <w:rFonts w:ascii="Calibri" w:hAnsi="Calibri" w:cs="Calibri"/>
                <w:color w:val="FF0000"/>
                <w:sz w:val="20"/>
                <w:szCs w:val="18"/>
                <w:lang w:val="en-US"/>
              </w:rPr>
              <w:t>or</w:t>
            </w:r>
            <w:r>
              <w:rPr>
                <w:rFonts w:ascii="Calibri" w:hAnsi="Calibri" w:cs="Calibri"/>
                <w:color w:val="FF0000"/>
                <w:sz w:val="20"/>
                <w:szCs w:val="18"/>
                <w:lang w:val="en-US"/>
              </w:rPr>
              <w:t xml:space="preserve"> [</w:t>
            </w:r>
            <w:proofErr w:type="spellStart"/>
            <w:r w:rsidRPr="0039503B">
              <w:rPr>
                <w:rStyle w:val="FormatvorlageArial10ptGrnGrau"/>
                <w:rFonts w:ascii="Calibri" w:hAnsi="Calibri" w:cs="Calibri"/>
                <w:iCs/>
                <w:color w:val="FF0000"/>
                <w:szCs w:val="18"/>
              </w:rPr>
              <w:t>tdm</w:t>
            </w:r>
            <w:proofErr w:type="spellEnd"/>
            <w:r w:rsidRPr="0039503B">
              <w:rPr>
                <w:rStyle w:val="FormatvorlageArial10ptGrnGrau"/>
                <w:rFonts w:ascii="Calibri" w:hAnsi="Calibri" w:cs="Calibri"/>
                <w:iCs/>
                <w:color w:val="FF0000"/>
                <w:szCs w:val="18"/>
              </w:rPr>
              <w:t>/ha</w:t>
            </w:r>
            <w:r>
              <w:rPr>
                <w:rStyle w:val="FormatvorlageArial10ptGrnGrau"/>
                <w:rFonts w:ascii="Calibri" w:hAnsi="Calibri" w:cs="Calibri"/>
                <w:iCs/>
                <w:color w:val="FF0000"/>
                <w:szCs w:val="18"/>
              </w:rPr>
              <w:t>]</w:t>
            </w:r>
          </w:p>
        </w:tc>
        <w:tc>
          <w:tcPr>
            <w:tcW w:w="1559" w:type="dxa"/>
            <w:gridSpan w:val="2"/>
            <w:tcBorders>
              <w:top w:val="single" w:sz="18" w:space="0" w:color="000000"/>
            </w:tcBorders>
          </w:tcPr>
          <w:p w14:paraId="69A6814F" w14:textId="77777777" w:rsidR="00595E7B" w:rsidRPr="0085459F" w:rsidRDefault="00595E7B" w:rsidP="00595E7B">
            <w:pPr>
              <w:rPr>
                <w:rStyle w:val="FormatvorlageArial10ptGrnGrau"/>
                <w:rFonts w:ascii="Calibri" w:hAnsi="Calibri" w:cs="Calibri"/>
                <w:iCs/>
                <w:color w:val="auto"/>
              </w:rPr>
            </w:pPr>
            <w:r w:rsidRPr="0085459F">
              <w:rPr>
                <w:rStyle w:val="FormatvorlageArial10ptGrnGrau"/>
                <w:rFonts w:ascii="Calibri" w:hAnsi="Calibri" w:cs="Calibri"/>
                <w:iCs/>
                <w:color w:val="auto"/>
                <w:lang w:val="en-US"/>
              </w:rPr>
              <w:t>Value:</w:t>
            </w:r>
            <w:r w:rsidRPr="0085459F">
              <w:rPr>
                <w:rStyle w:val="FormatvorlageArial10ptGrnGrau"/>
                <w:rFonts w:ascii="Calibri" w:hAnsi="Calibri" w:cs="Calibri"/>
                <w:iCs/>
                <w:lang w:val="en-US"/>
              </w:rPr>
              <w:t xml:space="preserve"> </w:t>
            </w:r>
          </w:p>
        </w:tc>
        <w:tc>
          <w:tcPr>
            <w:tcW w:w="9896" w:type="dxa"/>
            <w:gridSpan w:val="2"/>
            <w:tcBorders>
              <w:top w:val="single" w:sz="18" w:space="0" w:color="000000"/>
            </w:tcBorders>
          </w:tcPr>
          <w:p w14:paraId="33BBB135" w14:textId="4250432F" w:rsidR="00595E7B" w:rsidRPr="0085459F" w:rsidRDefault="00D9448F" w:rsidP="00EA17A1">
            <w:pPr>
              <w:rPr>
                <w:rFonts w:ascii="Calibri" w:hAnsi="Calibri" w:cs="Calibri"/>
                <w:iCs/>
                <w:color w:val="808080"/>
                <w:sz w:val="20"/>
              </w:rPr>
            </w:pPr>
            <w:r w:rsidRPr="0039503B">
              <w:rPr>
                <w:rFonts w:ascii="Calibri" w:hAnsi="Calibri" w:cs="Calibri"/>
                <w:b/>
                <w:color w:val="008000"/>
                <w:sz w:val="20"/>
                <w:lang w:val="en-US"/>
              </w:rPr>
              <w:t xml:space="preserve">… </w:t>
            </w:r>
            <w:r w:rsidRPr="0039503B">
              <w:rPr>
                <w:rFonts w:ascii="Calibri" w:hAnsi="Calibri" w:cs="Calibri"/>
                <w:b/>
                <w:color w:val="FF0000"/>
                <w:sz w:val="20"/>
                <w:lang w:val="en-US"/>
              </w:rPr>
              <w:t xml:space="preserve">     </w:t>
            </w:r>
            <w:r w:rsidR="00BD59B7" w:rsidRPr="00BD59B7">
              <w:rPr>
                <w:rFonts w:ascii="Calibri" w:hAnsi="Calibri"/>
                <w:sz w:val="20"/>
                <w:lang w:val="en-AU"/>
              </w:rPr>
              <w:fldChar w:fldCharType="begin">
                <w:ffData>
                  <w:name w:val="Check1"/>
                  <w:enabled/>
                  <w:calcOnExit w:val="0"/>
                  <w:checkBox>
                    <w:sizeAuto/>
                    <w:default w:val="0"/>
                  </w:checkBox>
                </w:ffData>
              </w:fldChar>
            </w:r>
            <w:r w:rsidR="00BD59B7" w:rsidRPr="00BD59B7">
              <w:rPr>
                <w:rFonts w:ascii="Calibri" w:hAnsi="Calibri"/>
                <w:sz w:val="20"/>
                <w:lang w:val="en-AU"/>
              </w:rPr>
              <w:instrText xml:space="preserve"> FORMCHECKBOX </w:instrText>
            </w:r>
            <w:r w:rsidR="00BD59B7" w:rsidRPr="00BD59B7">
              <w:rPr>
                <w:rFonts w:ascii="Calibri" w:hAnsi="Calibri"/>
                <w:sz w:val="20"/>
                <w:lang w:val="en-AU"/>
              </w:rPr>
            </w:r>
            <w:r w:rsidR="00BD59B7" w:rsidRPr="00BD59B7">
              <w:rPr>
                <w:rFonts w:ascii="Calibri" w:hAnsi="Calibri"/>
                <w:sz w:val="20"/>
                <w:lang w:val="en-AU"/>
              </w:rPr>
              <w:fldChar w:fldCharType="end"/>
            </w:r>
            <w:r w:rsidR="00BD59B7" w:rsidRPr="00BD59B7">
              <w:rPr>
                <w:rFonts w:ascii="Calibri" w:hAnsi="Calibri"/>
                <w:sz w:val="20"/>
                <w:lang w:val="en-AU"/>
              </w:rPr>
              <w:t xml:space="preserve"> </w:t>
            </w:r>
            <w:r w:rsidR="00BD59B7" w:rsidRPr="00BD59B7">
              <w:rPr>
                <w:rFonts w:ascii="Calibri" w:hAnsi="Calibri"/>
                <w:sz w:val="20"/>
                <w:lang w:val="en-AU"/>
              </w:rPr>
              <w:fldChar w:fldCharType="begin"/>
            </w:r>
            <w:r w:rsidR="00BD59B7" w:rsidRPr="00BD59B7">
              <w:rPr>
                <w:rFonts w:ascii="Calibri" w:hAnsi="Calibri"/>
                <w:sz w:val="20"/>
                <w:lang w:val="en-AU"/>
              </w:rPr>
              <w:instrText xml:space="preserve"> </w:instrText>
            </w:r>
            <w:r w:rsidR="00BD59B7" w:rsidRPr="00BD59B7">
              <w:rPr>
                <w:rFonts w:ascii="Calibri" w:hAnsi="Calibri"/>
                <w:sz w:val="20"/>
                <w:lang w:val="en-AU"/>
              </w:rPr>
              <w:fldChar w:fldCharType="begin"/>
            </w:r>
            <w:r w:rsidR="00BD59B7" w:rsidRPr="00BD59B7">
              <w:rPr>
                <w:rFonts w:ascii="Calibri" w:hAnsi="Calibri"/>
                <w:sz w:val="20"/>
                <w:lang w:val="en-AU"/>
              </w:rPr>
              <w:instrText xml:space="preserve"> PRIVATE "&lt;INPUT TYPE=\"CHECKBOX\" NAME=\"Initial Certification\" VALUE=\"...\"&gt;" </w:instrText>
            </w:r>
            <w:r w:rsidR="00BD59B7" w:rsidRPr="00BD59B7">
              <w:rPr>
                <w:rFonts w:ascii="Calibri" w:hAnsi="Calibri"/>
                <w:sz w:val="20"/>
                <w:lang w:val="en-AU"/>
              </w:rPr>
              <w:fldChar w:fldCharType="end"/>
            </w:r>
            <w:r w:rsidR="00BD59B7" w:rsidRPr="00BD59B7">
              <w:rPr>
                <w:rFonts w:ascii="Calibri" w:hAnsi="Calibri"/>
                <w:sz w:val="20"/>
                <w:lang w:val="en-AU"/>
              </w:rPr>
              <w:instrText xml:space="preserve">MACROBUTTON HTMLDirect </w:instrText>
            </w:r>
            <w:r w:rsidR="00BD59B7" w:rsidRPr="00BD59B7">
              <w:rPr>
                <w:rFonts w:ascii="Calibri" w:hAnsi="Calibri"/>
                <w:sz w:val="20"/>
                <w:lang w:val="en-AU"/>
              </w:rPr>
              <w:fldChar w:fldCharType="begin"/>
            </w:r>
            <w:r w:rsidR="00BD59B7" w:rsidRPr="00BD59B7">
              <w:rPr>
                <w:rFonts w:ascii="Calibri" w:hAnsi="Calibri"/>
                <w:sz w:val="20"/>
                <w:lang w:val="en-AU"/>
              </w:rPr>
              <w:instrText xml:space="preserve"> </w:instrText>
            </w:r>
            <w:r w:rsidR="00BD59B7" w:rsidRPr="00BD59B7">
              <w:rPr>
                <w:rFonts w:ascii="Calibri" w:hAnsi="Calibri"/>
                <w:sz w:val="20"/>
                <w:lang w:val="en-AU"/>
              </w:rPr>
              <w:fldChar w:fldCharType="begin"/>
            </w:r>
            <w:r w:rsidR="00BD59B7" w:rsidRPr="00BD59B7">
              <w:rPr>
                <w:rFonts w:ascii="Calibri" w:hAnsi="Calibri"/>
                <w:sz w:val="20"/>
                <w:lang w:val="en-AU"/>
              </w:rPr>
              <w:instrText xml:space="preserve"> PRIVATE "&lt;INPUT TYPE=\"CHECKBOX\" VALUE=\"...\"&gt;" </w:instrText>
            </w:r>
            <w:r w:rsidR="00BD59B7" w:rsidRPr="00BD59B7">
              <w:rPr>
                <w:rFonts w:ascii="Calibri" w:hAnsi="Calibri"/>
                <w:sz w:val="20"/>
                <w:lang w:val="en-AU"/>
              </w:rPr>
              <w:fldChar w:fldCharType="end"/>
            </w:r>
            <w:r w:rsidR="00BD59B7" w:rsidRPr="00BD59B7">
              <w:rPr>
                <w:rFonts w:ascii="Calibri" w:hAnsi="Calibri"/>
                <w:sz w:val="20"/>
                <w:lang w:val="en-AU"/>
              </w:rPr>
              <w:instrText xml:space="preserve">MACROBUTTON HTMLDirect </w:instrText>
            </w:r>
            <w:r w:rsidR="00BD59B7" w:rsidRPr="00BD59B7">
              <w:rPr>
                <w:rFonts w:ascii="Calibri" w:hAnsi="Calibri"/>
                <w:sz w:val="20"/>
                <w:lang w:val="en-AU"/>
              </w:rPr>
              <w:fldChar w:fldCharType="end"/>
            </w:r>
            <w:r w:rsidR="00BD59B7" w:rsidRPr="00BD59B7">
              <w:rPr>
                <w:rFonts w:ascii="Calibri" w:hAnsi="Calibri"/>
                <w:sz w:val="20"/>
                <w:lang w:val="en-AU"/>
              </w:rPr>
              <w:fldChar w:fldCharType="end"/>
            </w:r>
            <w:proofErr w:type="gramStart"/>
            <w:r w:rsidRPr="0039503B">
              <w:rPr>
                <w:rStyle w:val="FormatvorlageArial10ptGrnGrau"/>
                <w:rFonts w:ascii="Calibri" w:hAnsi="Calibri" w:cs="Calibri"/>
                <w:b/>
                <w:iCs/>
                <w:color w:val="auto"/>
              </w:rPr>
              <w:t>m</w:t>
            </w:r>
            <w:r w:rsidRPr="0039503B">
              <w:rPr>
                <w:rStyle w:val="FormatvorlageArial10ptGrnGrau"/>
                <w:rFonts w:ascii="Calibri" w:hAnsi="Calibri" w:cs="Calibri"/>
                <w:b/>
                <w:iCs/>
                <w:color w:val="auto"/>
                <w:vertAlign w:val="superscript"/>
              </w:rPr>
              <w:t>3</w:t>
            </w:r>
            <w:proofErr w:type="gramEnd"/>
            <w:r w:rsidRPr="0039503B">
              <w:rPr>
                <w:rStyle w:val="FormatvorlageArial10ptGrnGrau"/>
                <w:rFonts w:ascii="Calibri" w:hAnsi="Calibri" w:cs="Calibri"/>
                <w:b/>
                <w:iCs/>
                <w:color w:val="auto"/>
              </w:rPr>
              <w:t>/ha</w:t>
            </w:r>
            <w:r w:rsidRPr="0039503B">
              <w:rPr>
                <w:rFonts w:ascii="Calibri" w:hAnsi="Calibri"/>
                <w:b/>
                <w:sz w:val="20"/>
                <w:lang w:val="en-AU"/>
              </w:rPr>
              <w:t xml:space="preserve">    </w:t>
            </w:r>
            <w:r w:rsidR="00BD59B7" w:rsidRPr="00BD59B7">
              <w:rPr>
                <w:rFonts w:ascii="Calibri" w:hAnsi="Calibri"/>
                <w:sz w:val="20"/>
                <w:lang w:val="en-AU"/>
              </w:rPr>
              <w:fldChar w:fldCharType="begin">
                <w:ffData>
                  <w:name w:val="Check1"/>
                  <w:enabled/>
                  <w:calcOnExit w:val="0"/>
                  <w:checkBox>
                    <w:sizeAuto/>
                    <w:default w:val="0"/>
                  </w:checkBox>
                </w:ffData>
              </w:fldChar>
            </w:r>
            <w:r w:rsidR="00BD59B7" w:rsidRPr="00BD59B7">
              <w:rPr>
                <w:rFonts w:ascii="Calibri" w:hAnsi="Calibri"/>
                <w:sz w:val="20"/>
                <w:lang w:val="en-AU"/>
              </w:rPr>
              <w:instrText xml:space="preserve"> FORMCHECKBOX </w:instrText>
            </w:r>
            <w:r w:rsidR="00BD59B7" w:rsidRPr="00BD59B7">
              <w:rPr>
                <w:rFonts w:ascii="Calibri" w:hAnsi="Calibri"/>
                <w:sz w:val="20"/>
                <w:lang w:val="en-AU"/>
              </w:rPr>
            </w:r>
            <w:r w:rsidR="00BD59B7" w:rsidRPr="00BD59B7">
              <w:rPr>
                <w:rFonts w:ascii="Calibri" w:hAnsi="Calibri"/>
                <w:sz w:val="20"/>
                <w:lang w:val="en-AU"/>
              </w:rPr>
              <w:fldChar w:fldCharType="end"/>
            </w:r>
            <w:r w:rsidR="00BD59B7" w:rsidRPr="00BD59B7">
              <w:rPr>
                <w:rFonts w:ascii="Calibri" w:hAnsi="Calibri"/>
                <w:sz w:val="20"/>
                <w:lang w:val="en-AU"/>
              </w:rPr>
              <w:t xml:space="preserve"> </w:t>
            </w:r>
            <w:r w:rsidR="00BD59B7" w:rsidRPr="00BD59B7">
              <w:rPr>
                <w:rFonts w:ascii="Calibri" w:hAnsi="Calibri"/>
                <w:sz w:val="20"/>
                <w:lang w:val="en-AU"/>
              </w:rPr>
              <w:fldChar w:fldCharType="begin"/>
            </w:r>
            <w:r w:rsidR="00BD59B7" w:rsidRPr="00BD59B7">
              <w:rPr>
                <w:rFonts w:ascii="Calibri" w:hAnsi="Calibri"/>
                <w:sz w:val="20"/>
                <w:lang w:val="en-AU"/>
              </w:rPr>
              <w:instrText xml:space="preserve"> </w:instrText>
            </w:r>
            <w:r w:rsidR="00BD59B7" w:rsidRPr="00BD59B7">
              <w:rPr>
                <w:rFonts w:ascii="Calibri" w:hAnsi="Calibri"/>
                <w:sz w:val="20"/>
                <w:lang w:val="en-AU"/>
              </w:rPr>
              <w:fldChar w:fldCharType="begin"/>
            </w:r>
            <w:r w:rsidR="00BD59B7" w:rsidRPr="00BD59B7">
              <w:rPr>
                <w:rFonts w:ascii="Calibri" w:hAnsi="Calibri"/>
                <w:sz w:val="20"/>
                <w:lang w:val="en-AU"/>
              </w:rPr>
              <w:instrText xml:space="preserve"> PRIVATE "&lt;INPUT TYPE=\"CHECKBOX\" NAME=\"Initial Certification\" VALUE=\"...\"&gt;" </w:instrText>
            </w:r>
            <w:r w:rsidR="00BD59B7" w:rsidRPr="00BD59B7">
              <w:rPr>
                <w:rFonts w:ascii="Calibri" w:hAnsi="Calibri"/>
                <w:sz w:val="20"/>
                <w:lang w:val="en-AU"/>
              </w:rPr>
              <w:fldChar w:fldCharType="end"/>
            </w:r>
            <w:r w:rsidR="00BD59B7" w:rsidRPr="00BD59B7">
              <w:rPr>
                <w:rFonts w:ascii="Calibri" w:hAnsi="Calibri"/>
                <w:sz w:val="20"/>
                <w:lang w:val="en-AU"/>
              </w:rPr>
              <w:instrText xml:space="preserve">MACROBUTTON HTMLDirect </w:instrText>
            </w:r>
            <w:r w:rsidR="00BD59B7" w:rsidRPr="00BD59B7">
              <w:rPr>
                <w:rFonts w:ascii="Calibri" w:hAnsi="Calibri"/>
                <w:sz w:val="20"/>
                <w:lang w:val="en-AU"/>
              </w:rPr>
              <w:fldChar w:fldCharType="begin"/>
            </w:r>
            <w:r w:rsidR="00BD59B7" w:rsidRPr="00BD59B7">
              <w:rPr>
                <w:rFonts w:ascii="Calibri" w:hAnsi="Calibri"/>
                <w:sz w:val="20"/>
                <w:lang w:val="en-AU"/>
              </w:rPr>
              <w:instrText xml:space="preserve"> </w:instrText>
            </w:r>
            <w:r w:rsidR="00BD59B7" w:rsidRPr="00BD59B7">
              <w:rPr>
                <w:rFonts w:ascii="Calibri" w:hAnsi="Calibri"/>
                <w:sz w:val="20"/>
                <w:lang w:val="en-AU"/>
              </w:rPr>
              <w:fldChar w:fldCharType="begin"/>
            </w:r>
            <w:r w:rsidR="00BD59B7" w:rsidRPr="00BD59B7">
              <w:rPr>
                <w:rFonts w:ascii="Calibri" w:hAnsi="Calibri"/>
                <w:sz w:val="20"/>
                <w:lang w:val="en-AU"/>
              </w:rPr>
              <w:instrText xml:space="preserve"> PRIVATE "&lt;INPUT TYPE=\"CHECKBOX\" VALUE=\"...\"&gt;" </w:instrText>
            </w:r>
            <w:r w:rsidR="00BD59B7" w:rsidRPr="00BD59B7">
              <w:rPr>
                <w:rFonts w:ascii="Calibri" w:hAnsi="Calibri"/>
                <w:sz w:val="20"/>
                <w:lang w:val="en-AU"/>
              </w:rPr>
              <w:fldChar w:fldCharType="end"/>
            </w:r>
            <w:r w:rsidR="00BD59B7" w:rsidRPr="00BD59B7">
              <w:rPr>
                <w:rFonts w:ascii="Calibri" w:hAnsi="Calibri"/>
                <w:sz w:val="20"/>
                <w:lang w:val="en-AU"/>
              </w:rPr>
              <w:instrText xml:space="preserve">MACROBUTTON HTMLDirect </w:instrText>
            </w:r>
            <w:r w:rsidR="00BD59B7" w:rsidRPr="00BD59B7">
              <w:rPr>
                <w:rFonts w:ascii="Calibri" w:hAnsi="Calibri"/>
                <w:sz w:val="20"/>
                <w:lang w:val="en-AU"/>
              </w:rPr>
              <w:fldChar w:fldCharType="end"/>
            </w:r>
            <w:r w:rsidR="00BD59B7" w:rsidRPr="00BD59B7">
              <w:rPr>
                <w:rFonts w:ascii="Calibri" w:hAnsi="Calibri"/>
                <w:sz w:val="20"/>
                <w:lang w:val="en-AU"/>
              </w:rPr>
              <w:fldChar w:fldCharType="end"/>
            </w:r>
            <w:proofErr w:type="spellStart"/>
            <w:r w:rsidRPr="0039503B">
              <w:rPr>
                <w:rStyle w:val="FormatvorlageArial10ptGrnGrau"/>
                <w:rFonts w:ascii="Calibri" w:hAnsi="Calibri" w:cs="Calibri"/>
                <w:b/>
                <w:iCs/>
                <w:color w:val="auto"/>
              </w:rPr>
              <w:t>tdm</w:t>
            </w:r>
            <w:proofErr w:type="spellEnd"/>
            <w:r w:rsidRPr="0039503B">
              <w:rPr>
                <w:rStyle w:val="FormatvorlageArial10ptGrnGrau"/>
                <w:rFonts w:ascii="Calibri" w:hAnsi="Calibri" w:cs="Calibri"/>
                <w:b/>
                <w:iCs/>
                <w:color w:val="auto"/>
              </w:rPr>
              <w:t>/ha</w:t>
            </w:r>
          </w:p>
        </w:tc>
      </w:tr>
      <w:tr w:rsidR="00595E7B" w:rsidRPr="0085459F" w14:paraId="59DFBD3A" w14:textId="77777777" w:rsidTr="00E435D6">
        <w:trPr>
          <w:trHeight w:val="193"/>
        </w:trPr>
        <w:tc>
          <w:tcPr>
            <w:tcW w:w="2699" w:type="dxa"/>
            <w:vMerge/>
            <w:shd w:val="clear" w:color="auto" w:fill="D9D9D9"/>
          </w:tcPr>
          <w:p w14:paraId="4278742E" w14:textId="77777777" w:rsidR="00595E7B" w:rsidRPr="0085459F" w:rsidRDefault="00595E7B" w:rsidP="00595E7B">
            <w:pPr>
              <w:rPr>
                <w:rStyle w:val="FormatvorlageArial10ptGrnGrau"/>
                <w:rFonts w:ascii="Calibri" w:hAnsi="Calibri" w:cs="Calibri"/>
                <w:b/>
                <w:color w:val="auto"/>
              </w:rPr>
            </w:pPr>
          </w:p>
        </w:tc>
        <w:tc>
          <w:tcPr>
            <w:tcW w:w="1559" w:type="dxa"/>
            <w:gridSpan w:val="2"/>
          </w:tcPr>
          <w:p w14:paraId="220DEFD0" w14:textId="77777777" w:rsidR="00595E7B" w:rsidRPr="0085459F" w:rsidRDefault="00595E7B" w:rsidP="00595E7B">
            <w:pPr>
              <w:rPr>
                <w:rStyle w:val="FormatvorlageArial10ptGrnGrau"/>
                <w:rFonts w:ascii="Calibri" w:hAnsi="Calibri" w:cs="Calibri"/>
                <w:iCs/>
                <w:color w:val="auto"/>
                <w:lang w:val="en-US"/>
              </w:rPr>
            </w:pPr>
            <w:r w:rsidRPr="0085459F">
              <w:rPr>
                <w:rStyle w:val="FormatvorlageArial10ptGrnGrau"/>
                <w:rFonts w:ascii="Calibri" w:hAnsi="Calibri" w:cs="Calibri"/>
                <w:iCs/>
                <w:color w:val="auto"/>
              </w:rPr>
              <w:t xml:space="preserve">Default value: </w:t>
            </w:r>
          </w:p>
        </w:tc>
        <w:tc>
          <w:tcPr>
            <w:tcW w:w="9896" w:type="dxa"/>
            <w:gridSpan w:val="2"/>
          </w:tcPr>
          <w:p w14:paraId="0BB5D602" w14:textId="610CC903" w:rsidR="00595E7B" w:rsidRPr="00BD59B7" w:rsidRDefault="00BD59B7" w:rsidP="00B66169">
            <w:pPr>
              <w:rPr>
                <w:rStyle w:val="FormatvorlageArial10ptGrnGrau"/>
                <w:rFonts w:ascii="Calibri" w:hAnsi="Calibri"/>
                <w:color w:val="auto"/>
                <w:lang w:val="en-AU"/>
              </w:rPr>
            </w:pP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00B66169">
              <w:rPr>
                <w:rFonts w:ascii="Calibri" w:hAnsi="Calibri"/>
                <w:sz w:val="20"/>
                <w:lang w:val="en-AU"/>
              </w:rPr>
              <w:t>Project-specific</w:t>
            </w:r>
            <w:r w:rsidR="00595E7B" w:rsidRPr="0085459F">
              <w:rPr>
                <w:rFonts w:ascii="Calibri" w:hAnsi="Calibri"/>
                <w:sz w:val="20"/>
                <w:lang w:val="en-AU"/>
              </w:rPr>
              <w:t xml:space="preserve">     </w:t>
            </w: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proofErr w:type="gramStart"/>
            <w:r w:rsidR="00595E7B" w:rsidRPr="0085459F">
              <w:rPr>
                <w:rFonts w:ascii="Calibri" w:hAnsi="Calibri"/>
                <w:sz w:val="20"/>
                <w:lang w:val="en-AU"/>
              </w:rPr>
              <w:t xml:space="preserve">Regional     </w:t>
            </w:r>
            <w:proofErr w:type="gramEnd"/>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00595E7B" w:rsidRPr="0085459F">
              <w:rPr>
                <w:rFonts w:ascii="Calibri" w:hAnsi="Calibri"/>
                <w:sz w:val="20"/>
                <w:lang w:val="en-AU"/>
              </w:rPr>
              <w:fldChar w:fldCharType="begin"/>
            </w:r>
            <w:r w:rsidR="00595E7B" w:rsidRPr="0085459F">
              <w:rPr>
                <w:rFonts w:ascii="Calibri" w:hAnsi="Calibri"/>
                <w:sz w:val="20"/>
                <w:lang w:val="en-AU"/>
              </w:rPr>
              <w:instrText xml:space="preserve"> </w:instrText>
            </w:r>
            <w:r w:rsidR="00595E7B" w:rsidRPr="0085459F">
              <w:rPr>
                <w:rFonts w:ascii="Calibri" w:hAnsi="Calibri"/>
                <w:sz w:val="20"/>
                <w:lang w:val="en-AU"/>
              </w:rPr>
              <w:fldChar w:fldCharType="begin"/>
            </w:r>
            <w:r w:rsidR="00595E7B" w:rsidRPr="0085459F">
              <w:rPr>
                <w:rFonts w:ascii="Calibri" w:hAnsi="Calibri"/>
                <w:sz w:val="20"/>
                <w:lang w:val="en-AU"/>
              </w:rPr>
              <w:instrText xml:space="preserve"> PRIVATE "&lt;INPUT TYPE=\"CHECKBOX\" NAME=\"Initial Certification\" VALUE=\"...\"&gt;" </w:instrText>
            </w:r>
            <w:r w:rsidR="00595E7B" w:rsidRPr="0085459F">
              <w:rPr>
                <w:rFonts w:ascii="Calibri" w:hAnsi="Calibri"/>
                <w:sz w:val="20"/>
                <w:lang w:val="en-AU"/>
              </w:rPr>
              <w:fldChar w:fldCharType="end"/>
            </w:r>
            <w:r w:rsidR="00595E7B" w:rsidRPr="0085459F">
              <w:rPr>
                <w:rFonts w:ascii="Calibri" w:hAnsi="Calibri"/>
                <w:sz w:val="20"/>
                <w:lang w:val="en-AU"/>
              </w:rPr>
              <w:instrText xml:space="preserve">MACROBUTTON HTMLDirect </w:instrText>
            </w:r>
            <w:r w:rsidR="00595E7B" w:rsidRPr="0085459F">
              <w:rPr>
                <w:rFonts w:ascii="Calibri" w:hAnsi="Calibri"/>
                <w:sz w:val="20"/>
                <w:lang w:val="en-AU"/>
              </w:rPr>
              <w:fldChar w:fldCharType="begin"/>
            </w:r>
            <w:r w:rsidR="00595E7B" w:rsidRPr="0085459F">
              <w:rPr>
                <w:rFonts w:ascii="Calibri" w:hAnsi="Calibri"/>
                <w:sz w:val="20"/>
                <w:lang w:val="en-AU"/>
              </w:rPr>
              <w:instrText xml:space="preserve"> </w:instrText>
            </w:r>
            <w:r w:rsidR="00595E7B" w:rsidRPr="0085459F">
              <w:rPr>
                <w:rFonts w:ascii="Calibri" w:hAnsi="Calibri"/>
                <w:sz w:val="20"/>
                <w:lang w:val="en-AU"/>
              </w:rPr>
              <w:fldChar w:fldCharType="begin"/>
            </w:r>
            <w:r w:rsidR="00595E7B" w:rsidRPr="0085459F">
              <w:rPr>
                <w:rFonts w:ascii="Calibri" w:hAnsi="Calibri"/>
                <w:sz w:val="20"/>
                <w:lang w:val="en-AU"/>
              </w:rPr>
              <w:instrText xml:space="preserve"> PRIVATE "&lt;INPUT TYPE=\"CHECKBOX\" VALUE=\"...\"&gt;" </w:instrText>
            </w:r>
            <w:r w:rsidR="00595E7B" w:rsidRPr="0085459F">
              <w:rPr>
                <w:rFonts w:ascii="Calibri" w:hAnsi="Calibri"/>
                <w:sz w:val="20"/>
                <w:lang w:val="en-AU"/>
              </w:rPr>
              <w:fldChar w:fldCharType="end"/>
            </w:r>
            <w:r w:rsidR="00595E7B" w:rsidRPr="0085459F">
              <w:rPr>
                <w:rFonts w:ascii="Calibri" w:hAnsi="Calibri"/>
                <w:sz w:val="20"/>
                <w:lang w:val="en-AU"/>
              </w:rPr>
              <w:instrText xml:space="preserve">MACROBUTTON HTMLDirect </w:instrText>
            </w:r>
            <w:r w:rsidR="00595E7B" w:rsidRPr="0085459F">
              <w:rPr>
                <w:rFonts w:ascii="Calibri" w:hAnsi="Calibri"/>
                <w:sz w:val="20"/>
                <w:lang w:val="en-AU"/>
              </w:rPr>
              <w:fldChar w:fldCharType="end"/>
            </w:r>
            <w:r w:rsidR="00595E7B" w:rsidRPr="0085459F">
              <w:rPr>
                <w:rFonts w:ascii="Calibri" w:hAnsi="Calibri"/>
                <w:sz w:val="20"/>
                <w:lang w:val="en-AU"/>
              </w:rPr>
              <w:fldChar w:fldCharType="end"/>
            </w:r>
            <w:r w:rsidR="00595E7B" w:rsidRPr="0085459F">
              <w:rPr>
                <w:rFonts w:ascii="Calibri" w:hAnsi="Calibri"/>
                <w:sz w:val="20"/>
                <w:lang w:val="en-AU"/>
              </w:rPr>
              <w:t>National</w:t>
            </w:r>
            <w:r w:rsidR="00595E7B" w:rsidRPr="0085459F">
              <w:rPr>
                <w:rStyle w:val="FormatvorlageArial10ptGrnGrau"/>
                <w:rFonts w:ascii="Calibri" w:hAnsi="Calibri" w:cs="Calibri"/>
                <w:iCs/>
                <w:color w:val="auto"/>
              </w:rPr>
              <w:t xml:space="preserve">     </w:t>
            </w: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00595E7B" w:rsidRPr="0085459F">
              <w:rPr>
                <w:rFonts w:ascii="Calibri" w:hAnsi="Calibri"/>
                <w:sz w:val="20"/>
                <w:lang w:val="en-AU"/>
              </w:rPr>
              <w:fldChar w:fldCharType="begin"/>
            </w:r>
            <w:r w:rsidR="00595E7B" w:rsidRPr="0085459F">
              <w:rPr>
                <w:rFonts w:ascii="Calibri" w:hAnsi="Calibri"/>
                <w:sz w:val="20"/>
                <w:lang w:val="en-AU"/>
              </w:rPr>
              <w:instrText xml:space="preserve"> </w:instrText>
            </w:r>
            <w:r w:rsidR="00595E7B" w:rsidRPr="0085459F">
              <w:rPr>
                <w:rFonts w:ascii="Calibri" w:hAnsi="Calibri"/>
                <w:sz w:val="20"/>
                <w:lang w:val="en-AU"/>
              </w:rPr>
              <w:fldChar w:fldCharType="begin"/>
            </w:r>
            <w:r w:rsidR="00595E7B" w:rsidRPr="0085459F">
              <w:rPr>
                <w:rFonts w:ascii="Calibri" w:hAnsi="Calibri"/>
                <w:sz w:val="20"/>
                <w:lang w:val="en-AU"/>
              </w:rPr>
              <w:instrText xml:space="preserve"> PRIVATE "&lt;INPUT TYPE=\"CHECKBOX\" NAME=\"Initial Certification\" VALUE=\"...\"&gt;" </w:instrText>
            </w:r>
            <w:r w:rsidR="00595E7B" w:rsidRPr="0085459F">
              <w:rPr>
                <w:rFonts w:ascii="Calibri" w:hAnsi="Calibri"/>
                <w:sz w:val="20"/>
                <w:lang w:val="en-AU"/>
              </w:rPr>
              <w:fldChar w:fldCharType="end"/>
            </w:r>
            <w:r w:rsidR="00595E7B" w:rsidRPr="0085459F">
              <w:rPr>
                <w:rFonts w:ascii="Calibri" w:hAnsi="Calibri"/>
                <w:sz w:val="20"/>
                <w:lang w:val="en-AU"/>
              </w:rPr>
              <w:instrText xml:space="preserve">MACROBUTTON HTMLDirect </w:instrText>
            </w:r>
            <w:r w:rsidR="00595E7B" w:rsidRPr="0085459F">
              <w:rPr>
                <w:rFonts w:ascii="Calibri" w:hAnsi="Calibri"/>
                <w:sz w:val="20"/>
                <w:lang w:val="en-AU"/>
              </w:rPr>
              <w:fldChar w:fldCharType="begin"/>
            </w:r>
            <w:r w:rsidR="00595E7B" w:rsidRPr="0085459F">
              <w:rPr>
                <w:rFonts w:ascii="Calibri" w:hAnsi="Calibri"/>
                <w:sz w:val="20"/>
                <w:lang w:val="en-AU"/>
              </w:rPr>
              <w:instrText xml:space="preserve"> </w:instrText>
            </w:r>
            <w:r w:rsidR="00595E7B" w:rsidRPr="0085459F">
              <w:rPr>
                <w:rFonts w:ascii="Calibri" w:hAnsi="Calibri"/>
                <w:sz w:val="20"/>
                <w:lang w:val="en-AU"/>
              </w:rPr>
              <w:fldChar w:fldCharType="begin"/>
            </w:r>
            <w:r w:rsidR="00595E7B" w:rsidRPr="0085459F">
              <w:rPr>
                <w:rFonts w:ascii="Calibri" w:hAnsi="Calibri"/>
                <w:sz w:val="20"/>
                <w:lang w:val="en-AU"/>
              </w:rPr>
              <w:instrText xml:space="preserve"> PRIVATE "&lt;INPUT TYPE=\"CHECKBOX\" VALUE=\"...\"&gt;" </w:instrText>
            </w:r>
            <w:r w:rsidR="00595E7B" w:rsidRPr="0085459F">
              <w:rPr>
                <w:rFonts w:ascii="Calibri" w:hAnsi="Calibri"/>
                <w:sz w:val="20"/>
                <w:lang w:val="en-AU"/>
              </w:rPr>
              <w:fldChar w:fldCharType="end"/>
            </w:r>
            <w:r w:rsidR="00595E7B" w:rsidRPr="0085459F">
              <w:rPr>
                <w:rFonts w:ascii="Calibri" w:hAnsi="Calibri"/>
                <w:sz w:val="20"/>
                <w:lang w:val="en-AU"/>
              </w:rPr>
              <w:instrText xml:space="preserve">MACROBUTTON HTMLDirect </w:instrText>
            </w:r>
            <w:r w:rsidR="00595E7B" w:rsidRPr="0085459F">
              <w:rPr>
                <w:rFonts w:ascii="Calibri" w:hAnsi="Calibri"/>
                <w:sz w:val="20"/>
                <w:lang w:val="en-AU"/>
              </w:rPr>
              <w:fldChar w:fldCharType="end"/>
            </w:r>
            <w:r w:rsidR="00595E7B" w:rsidRPr="0085459F">
              <w:rPr>
                <w:rFonts w:ascii="Calibri" w:hAnsi="Calibri"/>
                <w:sz w:val="20"/>
                <w:lang w:val="en-AU"/>
              </w:rPr>
              <w:fldChar w:fldCharType="end"/>
            </w:r>
            <w:r w:rsidR="00595E7B" w:rsidRPr="0085459F">
              <w:rPr>
                <w:rFonts w:ascii="Calibri" w:hAnsi="Calibri"/>
                <w:sz w:val="20"/>
                <w:lang w:val="en-AU"/>
              </w:rPr>
              <w:t xml:space="preserve">International     </w:t>
            </w:r>
            <w:r w:rsidR="00595E7B" w:rsidRPr="0085459F">
              <w:rPr>
                <w:rFonts w:ascii="Calibri" w:hAnsi="Calibri"/>
                <w:sz w:val="20"/>
                <w:lang w:val="en-AU"/>
              </w:rPr>
              <w:fldChar w:fldCharType="begin"/>
            </w:r>
            <w:r w:rsidR="00595E7B" w:rsidRPr="0085459F">
              <w:rPr>
                <w:rFonts w:ascii="Calibri" w:hAnsi="Calibri"/>
                <w:sz w:val="20"/>
                <w:lang w:val="en-AU"/>
              </w:rPr>
              <w:instrText xml:space="preserve"> </w:instrText>
            </w:r>
            <w:r w:rsidR="00595E7B" w:rsidRPr="0085459F">
              <w:rPr>
                <w:rFonts w:ascii="Calibri" w:hAnsi="Calibri"/>
                <w:sz w:val="20"/>
                <w:lang w:val="en-AU"/>
              </w:rPr>
              <w:fldChar w:fldCharType="begin"/>
            </w:r>
            <w:r w:rsidR="00595E7B" w:rsidRPr="0085459F">
              <w:rPr>
                <w:rFonts w:ascii="Calibri" w:hAnsi="Calibri"/>
                <w:sz w:val="20"/>
                <w:lang w:val="en-AU"/>
              </w:rPr>
              <w:instrText xml:space="preserve"> PRIVATE "&lt;INPUT TYPE=\"CHECKBOX\" NAME=\"Initial Certification\" VALUE=\"...\"&gt;" </w:instrText>
            </w:r>
            <w:r w:rsidR="00595E7B" w:rsidRPr="0085459F">
              <w:rPr>
                <w:rFonts w:ascii="Calibri" w:hAnsi="Calibri"/>
                <w:sz w:val="20"/>
                <w:lang w:val="en-AU"/>
              </w:rPr>
              <w:fldChar w:fldCharType="end"/>
            </w:r>
            <w:r w:rsidR="00595E7B" w:rsidRPr="0085459F">
              <w:rPr>
                <w:rFonts w:ascii="Calibri" w:hAnsi="Calibri"/>
                <w:sz w:val="20"/>
                <w:lang w:val="en-AU"/>
              </w:rPr>
              <w:instrText xml:space="preserve">MACROBUTTON HTMLDirect </w:instrText>
            </w:r>
            <w:r w:rsidR="00595E7B" w:rsidRPr="0085459F">
              <w:rPr>
                <w:rFonts w:ascii="Calibri" w:hAnsi="Calibri"/>
                <w:sz w:val="20"/>
                <w:lang w:val="en-AU"/>
              </w:rPr>
              <w:fldChar w:fldCharType="begin"/>
            </w:r>
            <w:r w:rsidR="00595E7B" w:rsidRPr="0085459F">
              <w:rPr>
                <w:rFonts w:ascii="Calibri" w:hAnsi="Calibri"/>
                <w:sz w:val="20"/>
                <w:lang w:val="en-AU"/>
              </w:rPr>
              <w:instrText xml:space="preserve"> </w:instrText>
            </w:r>
            <w:r w:rsidR="00595E7B" w:rsidRPr="0085459F">
              <w:rPr>
                <w:rFonts w:ascii="Calibri" w:hAnsi="Calibri"/>
                <w:sz w:val="20"/>
                <w:lang w:val="en-AU"/>
              </w:rPr>
              <w:fldChar w:fldCharType="begin"/>
            </w:r>
            <w:r w:rsidR="00595E7B" w:rsidRPr="0085459F">
              <w:rPr>
                <w:rFonts w:ascii="Calibri" w:hAnsi="Calibri"/>
                <w:sz w:val="20"/>
                <w:lang w:val="en-AU"/>
              </w:rPr>
              <w:instrText xml:space="preserve"> PRIVATE "&lt;INPUT TYPE=\"CHECKBOX\" VALUE=\"...\"&gt;" </w:instrText>
            </w:r>
            <w:r w:rsidR="00595E7B" w:rsidRPr="0085459F">
              <w:rPr>
                <w:rFonts w:ascii="Calibri" w:hAnsi="Calibri"/>
                <w:sz w:val="20"/>
                <w:lang w:val="en-AU"/>
              </w:rPr>
              <w:fldChar w:fldCharType="end"/>
            </w:r>
            <w:r w:rsidR="00595E7B" w:rsidRPr="0085459F">
              <w:rPr>
                <w:rFonts w:ascii="Calibri" w:hAnsi="Calibri"/>
                <w:sz w:val="20"/>
                <w:lang w:val="en-AU"/>
              </w:rPr>
              <w:instrText xml:space="preserve">MACROBUTTON HTMLDirect </w:instrText>
            </w:r>
            <w:r w:rsidR="00595E7B" w:rsidRPr="0085459F">
              <w:rPr>
                <w:rFonts w:ascii="Calibri" w:hAnsi="Calibri"/>
                <w:sz w:val="20"/>
                <w:lang w:val="en-AU"/>
              </w:rPr>
              <w:fldChar w:fldCharType="end"/>
            </w:r>
            <w:r w:rsidR="00595E7B" w:rsidRPr="0085459F">
              <w:rPr>
                <w:rFonts w:ascii="Calibri" w:hAnsi="Calibri"/>
                <w:sz w:val="20"/>
                <w:lang w:val="en-AU"/>
              </w:rPr>
              <w:fldChar w:fldCharType="end"/>
            </w: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00595E7B" w:rsidRPr="0085459F">
              <w:rPr>
                <w:rFonts w:ascii="Calibri" w:hAnsi="Calibri"/>
                <w:sz w:val="20"/>
                <w:lang w:val="en-AU"/>
              </w:rPr>
              <w:t>Gold Standard</w:t>
            </w:r>
          </w:p>
        </w:tc>
      </w:tr>
      <w:tr w:rsidR="00595E7B" w:rsidRPr="0085459F" w14:paraId="6FDA935A" w14:textId="77777777" w:rsidTr="00E435D6">
        <w:trPr>
          <w:trHeight w:val="193"/>
        </w:trPr>
        <w:tc>
          <w:tcPr>
            <w:tcW w:w="2699" w:type="dxa"/>
            <w:vMerge/>
            <w:tcBorders>
              <w:bottom w:val="single" w:sz="4" w:space="0" w:color="808080"/>
            </w:tcBorders>
            <w:shd w:val="clear" w:color="auto" w:fill="D9D9D9"/>
          </w:tcPr>
          <w:p w14:paraId="776B443E" w14:textId="77777777" w:rsidR="00595E7B" w:rsidRPr="0085459F" w:rsidRDefault="00595E7B" w:rsidP="00595E7B">
            <w:pPr>
              <w:rPr>
                <w:rStyle w:val="FormatvorlageArial10ptGrnGrau"/>
                <w:rFonts w:ascii="Calibri" w:hAnsi="Calibri" w:cs="Calibri"/>
                <w:b/>
                <w:color w:val="auto"/>
              </w:rPr>
            </w:pPr>
          </w:p>
        </w:tc>
        <w:tc>
          <w:tcPr>
            <w:tcW w:w="1559" w:type="dxa"/>
            <w:gridSpan w:val="2"/>
            <w:tcBorders>
              <w:bottom w:val="single" w:sz="4" w:space="0" w:color="808080"/>
            </w:tcBorders>
          </w:tcPr>
          <w:p w14:paraId="6925E71F" w14:textId="77777777" w:rsidR="00595E7B" w:rsidRPr="0085459F" w:rsidRDefault="00595E7B" w:rsidP="00595E7B">
            <w:pPr>
              <w:rPr>
                <w:rStyle w:val="FormatvorlageArial10ptGrnGrau"/>
                <w:rFonts w:ascii="Calibri" w:hAnsi="Calibri" w:cs="Calibri"/>
                <w:iCs/>
                <w:color w:val="auto"/>
                <w:lang w:val="en-US"/>
              </w:rPr>
            </w:pPr>
            <w:r w:rsidRPr="0085459F">
              <w:rPr>
                <w:rStyle w:val="FormatvorlageArial10ptGrnGrau"/>
                <w:rFonts w:ascii="Calibri" w:hAnsi="Calibri" w:cs="Calibri"/>
                <w:iCs/>
                <w:color w:val="auto"/>
                <w:lang w:val="en-US"/>
              </w:rPr>
              <w:t xml:space="preserve">Reference: </w:t>
            </w:r>
          </w:p>
        </w:tc>
        <w:tc>
          <w:tcPr>
            <w:tcW w:w="9896" w:type="dxa"/>
            <w:gridSpan w:val="2"/>
            <w:tcBorders>
              <w:bottom w:val="single" w:sz="4" w:space="0" w:color="808080"/>
            </w:tcBorders>
          </w:tcPr>
          <w:p w14:paraId="6E207FFA" w14:textId="77777777" w:rsidR="00595E7B" w:rsidRPr="0085459F" w:rsidRDefault="00595E7B" w:rsidP="00EA17A1">
            <w:pPr>
              <w:rPr>
                <w:rStyle w:val="FormatvorlageArial10ptGrnGrau"/>
                <w:rFonts w:ascii="Calibri" w:hAnsi="Calibri" w:cs="Calibri"/>
                <w:iCs/>
                <w:color w:val="auto"/>
                <w:lang w:val="en-US"/>
              </w:rPr>
            </w:pPr>
            <w:r w:rsidRPr="0085459F">
              <w:rPr>
                <w:rFonts w:ascii="Calibri" w:hAnsi="Calibri" w:cs="Calibri"/>
                <w:sz w:val="20"/>
                <w:lang w:val="en-US"/>
              </w:rPr>
              <w:t>…</w:t>
            </w:r>
          </w:p>
        </w:tc>
      </w:tr>
      <w:tr w:rsidR="00EA17A1" w:rsidRPr="0085459F" w14:paraId="3FC0BF53" w14:textId="77777777" w:rsidTr="00E435D6">
        <w:trPr>
          <w:trHeight w:val="284"/>
        </w:trPr>
        <w:tc>
          <w:tcPr>
            <w:tcW w:w="2699" w:type="dxa"/>
            <w:tcBorders>
              <w:bottom w:val="single" w:sz="18" w:space="0" w:color="000000"/>
            </w:tcBorders>
            <w:shd w:val="clear" w:color="auto" w:fill="D9D9D9"/>
          </w:tcPr>
          <w:p w14:paraId="2F53D583" w14:textId="77777777" w:rsidR="00EA17A1" w:rsidRPr="0085459F" w:rsidRDefault="00EA17A1" w:rsidP="00825B80">
            <w:pPr>
              <w:tabs>
                <w:tab w:val="left" w:pos="-36"/>
                <w:tab w:val="left" w:pos="0"/>
              </w:tabs>
              <w:ind w:right="-1"/>
              <w:rPr>
                <w:rFonts w:ascii="Calibri" w:hAnsi="Calibri" w:cs="Calibri"/>
                <w:sz w:val="20"/>
              </w:rPr>
            </w:pPr>
            <w:r w:rsidRPr="0085459F">
              <w:rPr>
                <w:rFonts w:ascii="Calibri" w:hAnsi="Calibri" w:cs="Calibri"/>
                <w:sz w:val="20"/>
              </w:rPr>
              <w:t xml:space="preserve">Justification of </w:t>
            </w:r>
            <w:r w:rsidR="00595E7B" w:rsidRPr="0085459F">
              <w:rPr>
                <w:rFonts w:ascii="Calibri" w:hAnsi="Calibri" w:cs="Calibri"/>
                <w:sz w:val="20"/>
              </w:rPr>
              <w:t>value:</w:t>
            </w:r>
          </w:p>
        </w:tc>
        <w:tc>
          <w:tcPr>
            <w:tcW w:w="11455" w:type="dxa"/>
            <w:gridSpan w:val="4"/>
            <w:tcBorders>
              <w:bottom w:val="single" w:sz="18" w:space="0" w:color="000000"/>
            </w:tcBorders>
          </w:tcPr>
          <w:p w14:paraId="3E32D922" w14:textId="77777777" w:rsidR="00EA17A1" w:rsidRPr="0085459F" w:rsidRDefault="00EA17A1" w:rsidP="00EA17A1">
            <w:pPr>
              <w:rPr>
                <w:rFonts w:ascii="Calibri" w:hAnsi="Calibri" w:cs="Calibri"/>
                <w:color w:val="008000"/>
                <w:sz w:val="20"/>
                <w:lang w:val="en-US" w:eastAsia="es-PE"/>
              </w:rPr>
            </w:pPr>
            <w:r w:rsidRPr="0085459F">
              <w:rPr>
                <w:rFonts w:ascii="Calibri" w:hAnsi="Calibri" w:cs="Calibri"/>
                <w:color w:val="008000"/>
                <w:sz w:val="20"/>
                <w:lang w:val="en-US" w:eastAsia="es-PE"/>
              </w:rPr>
              <w:t xml:space="preserve">… </w:t>
            </w:r>
            <w:r w:rsidR="00C04182" w:rsidRPr="0085459F">
              <w:rPr>
                <w:rFonts w:ascii="Calibri" w:hAnsi="Calibri" w:cs="Calibri"/>
                <w:color w:val="FF0000"/>
                <w:sz w:val="20"/>
                <w:lang w:val="en-US"/>
              </w:rPr>
              <w:t>How does this value provide the most accurate information for your project?</w:t>
            </w:r>
          </w:p>
        </w:tc>
      </w:tr>
      <w:tr w:rsidR="00595E7B" w:rsidRPr="0085459F" w14:paraId="1B834EF6" w14:textId="77777777" w:rsidTr="00E435D6">
        <w:trPr>
          <w:trHeight w:val="193"/>
        </w:trPr>
        <w:tc>
          <w:tcPr>
            <w:tcW w:w="2699" w:type="dxa"/>
            <w:vMerge w:val="restart"/>
            <w:tcBorders>
              <w:top w:val="single" w:sz="18" w:space="0" w:color="000000"/>
            </w:tcBorders>
            <w:shd w:val="clear" w:color="auto" w:fill="D6E3BC"/>
          </w:tcPr>
          <w:p w14:paraId="6078A20D" w14:textId="77777777" w:rsidR="00595E7B" w:rsidRPr="0085459F" w:rsidRDefault="00595E7B" w:rsidP="00595E7B">
            <w:pPr>
              <w:rPr>
                <w:rFonts w:ascii="Calibri" w:hAnsi="Calibri" w:cs="Calibri"/>
                <w:iCs/>
                <w:sz w:val="20"/>
              </w:rPr>
            </w:pPr>
            <w:r w:rsidRPr="0085459F">
              <w:rPr>
                <w:rStyle w:val="FormatvorlageArial10ptGrnGrau"/>
                <w:rFonts w:ascii="Calibri" w:hAnsi="Calibri" w:cs="Calibri"/>
                <w:b/>
                <w:color w:val="auto"/>
              </w:rPr>
              <w:t>BEF</w:t>
            </w:r>
          </w:p>
        </w:tc>
        <w:tc>
          <w:tcPr>
            <w:tcW w:w="1559" w:type="dxa"/>
            <w:gridSpan w:val="2"/>
            <w:tcBorders>
              <w:top w:val="single" w:sz="18" w:space="0" w:color="000000"/>
            </w:tcBorders>
          </w:tcPr>
          <w:p w14:paraId="0EEDB0D5" w14:textId="77777777" w:rsidR="00595E7B" w:rsidRPr="0085459F" w:rsidRDefault="00595E7B" w:rsidP="00595E7B">
            <w:pPr>
              <w:rPr>
                <w:rStyle w:val="FormatvorlageArial10ptGrnGrau"/>
                <w:rFonts w:ascii="Calibri" w:hAnsi="Calibri" w:cs="Calibri"/>
                <w:iCs/>
                <w:color w:val="auto"/>
              </w:rPr>
            </w:pPr>
            <w:r w:rsidRPr="0085459F">
              <w:rPr>
                <w:rStyle w:val="FormatvorlageArial10ptGrnGrau"/>
                <w:rFonts w:ascii="Calibri" w:hAnsi="Calibri" w:cs="Calibri"/>
                <w:iCs/>
                <w:color w:val="auto"/>
                <w:lang w:val="en-US"/>
              </w:rPr>
              <w:t>Value:</w:t>
            </w:r>
            <w:r w:rsidRPr="0085459F">
              <w:rPr>
                <w:rStyle w:val="FormatvorlageArial10ptGrnGrau"/>
                <w:rFonts w:ascii="Calibri" w:hAnsi="Calibri" w:cs="Calibri"/>
                <w:iCs/>
                <w:lang w:val="en-US"/>
              </w:rPr>
              <w:t xml:space="preserve"> </w:t>
            </w:r>
          </w:p>
        </w:tc>
        <w:tc>
          <w:tcPr>
            <w:tcW w:w="9896" w:type="dxa"/>
            <w:gridSpan w:val="2"/>
            <w:tcBorders>
              <w:top w:val="single" w:sz="18" w:space="0" w:color="000000"/>
            </w:tcBorders>
          </w:tcPr>
          <w:p w14:paraId="4FA58244" w14:textId="77777777" w:rsidR="00595E7B" w:rsidRPr="0085459F" w:rsidRDefault="00595E7B" w:rsidP="00595E7B">
            <w:pPr>
              <w:rPr>
                <w:rFonts w:ascii="Calibri" w:hAnsi="Calibri" w:cs="Calibri"/>
                <w:iCs/>
                <w:color w:val="808080"/>
                <w:sz w:val="20"/>
              </w:rPr>
            </w:pPr>
            <w:r w:rsidRPr="0085459F">
              <w:rPr>
                <w:rFonts w:ascii="Calibri" w:hAnsi="Calibri" w:cs="Calibri"/>
                <w:b/>
                <w:color w:val="008000"/>
                <w:sz w:val="20"/>
                <w:lang w:val="en-US"/>
              </w:rPr>
              <w:t xml:space="preserve">… </w:t>
            </w:r>
          </w:p>
        </w:tc>
      </w:tr>
      <w:tr w:rsidR="00595E7B" w:rsidRPr="0085459F" w14:paraId="5F482178" w14:textId="77777777" w:rsidTr="00E435D6">
        <w:trPr>
          <w:trHeight w:val="193"/>
        </w:trPr>
        <w:tc>
          <w:tcPr>
            <w:tcW w:w="2699" w:type="dxa"/>
            <w:vMerge/>
            <w:shd w:val="clear" w:color="auto" w:fill="D6E3BC"/>
          </w:tcPr>
          <w:p w14:paraId="1778E832" w14:textId="77777777" w:rsidR="00595E7B" w:rsidRPr="0085459F" w:rsidRDefault="00595E7B" w:rsidP="00595E7B">
            <w:pPr>
              <w:rPr>
                <w:rStyle w:val="FormatvorlageArial10ptGrnGrau"/>
                <w:rFonts w:ascii="Calibri" w:hAnsi="Calibri" w:cs="Calibri"/>
                <w:b/>
                <w:color w:val="auto"/>
              </w:rPr>
            </w:pPr>
          </w:p>
        </w:tc>
        <w:tc>
          <w:tcPr>
            <w:tcW w:w="1559" w:type="dxa"/>
            <w:gridSpan w:val="2"/>
          </w:tcPr>
          <w:p w14:paraId="14707BD1" w14:textId="77777777" w:rsidR="00595E7B" w:rsidRPr="0085459F" w:rsidRDefault="00595E7B" w:rsidP="00595E7B">
            <w:pPr>
              <w:rPr>
                <w:rStyle w:val="FormatvorlageArial10ptGrnGrau"/>
                <w:rFonts w:ascii="Calibri" w:hAnsi="Calibri" w:cs="Calibri"/>
                <w:iCs/>
                <w:color w:val="auto"/>
                <w:lang w:val="en-US"/>
              </w:rPr>
            </w:pPr>
            <w:r w:rsidRPr="0085459F">
              <w:rPr>
                <w:rStyle w:val="FormatvorlageArial10ptGrnGrau"/>
                <w:rFonts w:ascii="Calibri" w:hAnsi="Calibri" w:cs="Calibri"/>
                <w:iCs/>
                <w:color w:val="auto"/>
              </w:rPr>
              <w:t xml:space="preserve">Default value: </w:t>
            </w:r>
          </w:p>
        </w:tc>
        <w:tc>
          <w:tcPr>
            <w:tcW w:w="9896" w:type="dxa"/>
            <w:gridSpan w:val="2"/>
          </w:tcPr>
          <w:p w14:paraId="3A4AB680" w14:textId="7DF80F09" w:rsidR="00595E7B" w:rsidRPr="0085459F" w:rsidRDefault="00BD59B7" w:rsidP="00595E7B">
            <w:pPr>
              <w:rPr>
                <w:rStyle w:val="FormatvorlageArial10ptGrnGrau"/>
                <w:rFonts w:ascii="Calibri" w:hAnsi="Calibri" w:cs="Calibri"/>
                <w:iCs/>
                <w:color w:val="auto"/>
                <w:lang w:val="en-US"/>
              </w:rPr>
            </w:pP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Pr>
                <w:rFonts w:ascii="Calibri" w:hAnsi="Calibri"/>
                <w:sz w:val="20"/>
                <w:lang w:val="en-AU"/>
              </w:rPr>
              <w:t>Project-specific</w:t>
            </w:r>
            <w:r w:rsidRPr="0085459F">
              <w:rPr>
                <w:rFonts w:ascii="Calibri" w:hAnsi="Calibri"/>
                <w:sz w:val="20"/>
                <w:lang w:val="en-AU"/>
              </w:rPr>
              <w:t xml:space="preserve">     </w:t>
            </w: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proofErr w:type="gramStart"/>
            <w:r w:rsidRPr="0085459F">
              <w:rPr>
                <w:rFonts w:ascii="Calibri" w:hAnsi="Calibri"/>
                <w:sz w:val="20"/>
                <w:lang w:val="en-AU"/>
              </w:rPr>
              <w:t xml:space="preserve">Regional     </w:t>
            </w:r>
            <w:proofErr w:type="gramEnd"/>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NAME=\"Initial Certification\"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end"/>
            </w:r>
            <w:r w:rsidRPr="0085459F">
              <w:rPr>
                <w:rFonts w:ascii="Calibri" w:hAnsi="Calibri"/>
                <w:sz w:val="20"/>
                <w:lang w:val="en-AU"/>
              </w:rPr>
              <w:fldChar w:fldCharType="end"/>
            </w:r>
            <w:r w:rsidRPr="0085459F">
              <w:rPr>
                <w:rFonts w:ascii="Calibri" w:hAnsi="Calibri"/>
                <w:sz w:val="20"/>
                <w:lang w:val="en-AU"/>
              </w:rPr>
              <w:t>National</w:t>
            </w:r>
            <w:r w:rsidRPr="0085459F">
              <w:rPr>
                <w:rStyle w:val="FormatvorlageArial10ptGrnGrau"/>
                <w:rFonts w:ascii="Calibri" w:hAnsi="Calibri" w:cs="Calibri"/>
                <w:iCs/>
                <w:color w:val="auto"/>
              </w:rPr>
              <w:t xml:space="preserve">     </w:t>
            </w: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NAME=\"Initial Certification\"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end"/>
            </w:r>
            <w:r w:rsidRPr="0085459F">
              <w:rPr>
                <w:rFonts w:ascii="Calibri" w:hAnsi="Calibri"/>
                <w:sz w:val="20"/>
                <w:lang w:val="en-AU"/>
              </w:rPr>
              <w:fldChar w:fldCharType="end"/>
            </w:r>
            <w:r w:rsidRPr="0085459F">
              <w:rPr>
                <w:rFonts w:ascii="Calibri" w:hAnsi="Calibri"/>
                <w:sz w:val="20"/>
                <w:lang w:val="en-AU"/>
              </w:rPr>
              <w:t xml:space="preserve">International     </w:t>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NAME=\"Initial Certification\"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end"/>
            </w:r>
            <w:r w:rsidRPr="0085459F">
              <w:rPr>
                <w:rFonts w:ascii="Calibri" w:hAnsi="Calibri"/>
                <w:sz w:val="20"/>
                <w:lang w:val="en-AU"/>
              </w:rPr>
              <w:fldChar w:fldCharType="end"/>
            </w: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Pr="0085459F">
              <w:rPr>
                <w:rFonts w:ascii="Calibri" w:hAnsi="Calibri"/>
                <w:sz w:val="20"/>
                <w:lang w:val="en-AU"/>
              </w:rPr>
              <w:t>Gold Standard</w:t>
            </w:r>
          </w:p>
        </w:tc>
      </w:tr>
      <w:tr w:rsidR="00595E7B" w:rsidRPr="0085459F" w14:paraId="6131EDBD" w14:textId="77777777" w:rsidTr="00E435D6">
        <w:trPr>
          <w:trHeight w:val="193"/>
        </w:trPr>
        <w:tc>
          <w:tcPr>
            <w:tcW w:w="2699" w:type="dxa"/>
            <w:vMerge/>
            <w:tcBorders>
              <w:bottom w:val="single" w:sz="4" w:space="0" w:color="808080"/>
            </w:tcBorders>
            <w:shd w:val="clear" w:color="auto" w:fill="D6E3BC"/>
          </w:tcPr>
          <w:p w14:paraId="6D38D1AE" w14:textId="77777777" w:rsidR="00595E7B" w:rsidRPr="0085459F" w:rsidRDefault="00595E7B" w:rsidP="00595E7B">
            <w:pPr>
              <w:rPr>
                <w:rStyle w:val="FormatvorlageArial10ptGrnGrau"/>
                <w:rFonts w:ascii="Calibri" w:hAnsi="Calibri" w:cs="Calibri"/>
                <w:b/>
                <w:color w:val="auto"/>
              </w:rPr>
            </w:pPr>
          </w:p>
        </w:tc>
        <w:tc>
          <w:tcPr>
            <w:tcW w:w="1559" w:type="dxa"/>
            <w:gridSpan w:val="2"/>
            <w:tcBorders>
              <w:bottom w:val="single" w:sz="4" w:space="0" w:color="808080"/>
            </w:tcBorders>
          </w:tcPr>
          <w:p w14:paraId="37D0FF4A" w14:textId="77777777" w:rsidR="00595E7B" w:rsidRPr="0085459F" w:rsidRDefault="00595E7B" w:rsidP="00595E7B">
            <w:pPr>
              <w:rPr>
                <w:rStyle w:val="FormatvorlageArial10ptGrnGrau"/>
                <w:rFonts w:ascii="Calibri" w:hAnsi="Calibri" w:cs="Calibri"/>
                <w:iCs/>
                <w:color w:val="auto"/>
                <w:lang w:val="en-US"/>
              </w:rPr>
            </w:pPr>
            <w:r w:rsidRPr="0085459F">
              <w:rPr>
                <w:rStyle w:val="FormatvorlageArial10ptGrnGrau"/>
                <w:rFonts w:ascii="Calibri" w:hAnsi="Calibri" w:cs="Calibri"/>
                <w:iCs/>
                <w:color w:val="auto"/>
                <w:lang w:val="en-US"/>
              </w:rPr>
              <w:t xml:space="preserve">Reference: </w:t>
            </w:r>
          </w:p>
        </w:tc>
        <w:tc>
          <w:tcPr>
            <w:tcW w:w="9896" w:type="dxa"/>
            <w:gridSpan w:val="2"/>
            <w:tcBorders>
              <w:bottom w:val="single" w:sz="4" w:space="0" w:color="808080"/>
            </w:tcBorders>
          </w:tcPr>
          <w:p w14:paraId="67DE961E" w14:textId="77777777" w:rsidR="00595E7B" w:rsidRPr="0085459F" w:rsidRDefault="00595E7B" w:rsidP="00595E7B">
            <w:pPr>
              <w:rPr>
                <w:rStyle w:val="FormatvorlageArial10ptGrnGrau"/>
                <w:rFonts w:ascii="Calibri" w:hAnsi="Calibri" w:cs="Calibri"/>
                <w:iCs/>
                <w:color w:val="auto"/>
                <w:lang w:val="en-US"/>
              </w:rPr>
            </w:pPr>
            <w:r w:rsidRPr="0085459F">
              <w:rPr>
                <w:rFonts w:ascii="Calibri" w:hAnsi="Calibri" w:cs="Calibri"/>
                <w:sz w:val="20"/>
                <w:lang w:val="en-US"/>
              </w:rPr>
              <w:t>…</w:t>
            </w:r>
          </w:p>
        </w:tc>
      </w:tr>
      <w:tr w:rsidR="00595E7B" w:rsidRPr="0085459F" w14:paraId="7A35438A" w14:textId="77777777" w:rsidTr="00E435D6">
        <w:trPr>
          <w:trHeight w:val="284"/>
        </w:trPr>
        <w:tc>
          <w:tcPr>
            <w:tcW w:w="2699" w:type="dxa"/>
            <w:tcBorders>
              <w:bottom w:val="single" w:sz="18" w:space="0" w:color="000000"/>
            </w:tcBorders>
            <w:shd w:val="clear" w:color="auto" w:fill="D6E3BC"/>
          </w:tcPr>
          <w:p w14:paraId="537A5AA1" w14:textId="77777777" w:rsidR="00595E7B" w:rsidRPr="0085459F" w:rsidRDefault="00595E7B" w:rsidP="00825B80">
            <w:pPr>
              <w:tabs>
                <w:tab w:val="left" w:pos="-36"/>
                <w:tab w:val="left" w:pos="0"/>
              </w:tabs>
              <w:ind w:right="-1"/>
              <w:rPr>
                <w:rFonts w:ascii="Calibri" w:hAnsi="Calibri" w:cs="Calibri"/>
                <w:sz w:val="20"/>
              </w:rPr>
            </w:pPr>
            <w:r w:rsidRPr="0085459F">
              <w:rPr>
                <w:rFonts w:ascii="Calibri" w:hAnsi="Calibri" w:cs="Calibri"/>
                <w:sz w:val="20"/>
              </w:rPr>
              <w:t>Justification of value:</w:t>
            </w:r>
          </w:p>
        </w:tc>
        <w:tc>
          <w:tcPr>
            <w:tcW w:w="11455" w:type="dxa"/>
            <w:gridSpan w:val="4"/>
            <w:tcBorders>
              <w:bottom w:val="single" w:sz="18" w:space="0" w:color="000000"/>
            </w:tcBorders>
          </w:tcPr>
          <w:p w14:paraId="17F3ACB4" w14:textId="77777777" w:rsidR="00595E7B" w:rsidRPr="0085459F" w:rsidRDefault="00595E7B" w:rsidP="00595E7B">
            <w:pPr>
              <w:rPr>
                <w:rFonts w:ascii="Calibri" w:hAnsi="Calibri" w:cs="Calibri"/>
                <w:color w:val="008000"/>
                <w:sz w:val="20"/>
                <w:lang w:val="en-US" w:eastAsia="es-PE"/>
              </w:rPr>
            </w:pPr>
            <w:r w:rsidRPr="0085459F">
              <w:rPr>
                <w:rFonts w:ascii="Calibri" w:hAnsi="Calibri" w:cs="Calibri"/>
                <w:color w:val="008000"/>
                <w:sz w:val="20"/>
                <w:lang w:val="en-US" w:eastAsia="es-PE"/>
              </w:rPr>
              <w:t xml:space="preserve">… </w:t>
            </w:r>
          </w:p>
        </w:tc>
      </w:tr>
      <w:tr w:rsidR="00595E7B" w:rsidRPr="0085459F" w14:paraId="38245116" w14:textId="77777777" w:rsidTr="00E435D6">
        <w:trPr>
          <w:trHeight w:val="193"/>
        </w:trPr>
        <w:tc>
          <w:tcPr>
            <w:tcW w:w="2699" w:type="dxa"/>
            <w:vMerge w:val="restart"/>
            <w:tcBorders>
              <w:top w:val="single" w:sz="18" w:space="0" w:color="000000"/>
            </w:tcBorders>
            <w:shd w:val="clear" w:color="auto" w:fill="D9D9D9"/>
          </w:tcPr>
          <w:p w14:paraId="686CF047" w14:textId="77777777" w:rsidR="00595E7B" w:rsidRPr="0085459F" w:rsidRDefault="00595E7B" w:rsidP="00595E7B">
            <w:pPr>
              <w:rPr>
                <w:rFonts w:ascii="Calibri" w:hAnsi="Calibri" w:cs="Calibri"/>
                <w:iCs/>
                <w:sz w:val="20"/>
              </w:rPr>
            </w:pPr>
            <w:r w:rsidRPr="0085459F">
              <w:rPr>
                <w:rStyle w:val="FormatvorlageArial10ptGrnGrau"/>
                <w:rFonts w:ascii="Calibri" w:hAnsi="Calibri" w:cs="Calibri"/>
                <w:b/>
                <w:color w:val="auto"/>
              </w:rPr>
              <w:t>Wood density</w:t>
            </w:r>
          </w:p>
        </w:tc>
        <w:tc>
          <w:tcPr>
            <w:tcW w:w="1559" w:type="dxa"/>
            <w:gridSpan w:val="2"/>
            <w:tcBorders>
              <w:top w:val="single" w:sz="18" w:space="0" w:color="000000"/>
            </w:tcBorders>
          </w:tcPr>
          <w:p w14:paraId="364ACA68" w14:textId="77777777" w:rsidR="00595E7B" w:rsidRPr="0085459F" w:rsidRDefault="00595E7B" w:rsidP="00595E7B">
            <w:pPr>
              <w:rPr>
                <w:rStyle w:val="FormatvorlageArial10ptGrnGrau"/>
                <w:rFonts w:ascii="Calibri" w:hAnsi="Calibri" w:cs="Calibri"/>
                <w:iCs/>
                <w:color w:val="auto"/>
              </w:rPr>
            </w:pPr>
            <w:r w:rsidRPr="0085459F">
              <w:rPr>
                <w:rStyle w:val="FormatvorlageArial10ptGrnGrau"/>
                <w:rFonts w:ascii="Calibri" w:hAnsi="Calibri" w:cs="Calibri"/>
                <w:iCs/>
                <w:color w:val="auto"/>
                <w:lang w:val="en-US"/>
              </w:rPr>
              <w:t>Value:</w:t>
            </w:r>
            <w:r w:rsidRPr="0085459F">
              <w:rPr>
                <w:rStyle w:val="FormatvorlageArial10ptGrnGrau"/>
                <w:rFonts w:ascii="Calibri" w:hAnsi="Calibri" w:cs="Calibri"/>
                <w:iCs/>
                <w:lang w:val="en-US"/>
              </w:rPr>
              <w:t xml:space="preserve"> </w:t>
            </w:r>
          </w:p>
        </w:tc>
        <w:tc>
          <w:tcPr>
            <w:tcW w:w="9896" w:type="dxa"/>
            <w:gridSpan w:val="2"/>
            <w:tcBorders>
              <w:top w:val="single" w:sz="18" w:space="0" w:color="000000"/>
            </w:tcBorders>
          </w:tcPr>
          <w:p w14:paraId="6E43BFDC" w14:textId="77777777" w:rsidR="00595E7B" w:rsidRPr="0085459F" w:rsidRDefault="00595E7B" w:rsidP="00595E7B">
            <w:pPr>
              <w:rPr>
                <w:rFonts w:ascii="Calibri" w:hAnsi="Calibri" w:cs="Calibri"/>
                <w:iCs/>
                <w:color w:val="808080"/>
                <w:sz w:val="20"/>
              </w:rPr>
            </w:pPr>
            <w:r w:rsidRPr="0085459F">
              <w:rPr>
                <w:rFonts w:ascii="Calibri" w:hAnsi="Calibri" w:cs="Calibri"/>
                <w:b/>
                <w:color w:val="008000"/>
                <w:sz w:val="20"/>
                <w:lang w:val="en-US"/>
              </w:rPr>
              <w:t xml:space="preserve">… </w:t>
            </w:r>
          </w:p>
        </w:tc>
      </w:tr>
      <w:tr w:rsidR="00595E7B" w:rsidRPr="0085459F" w14:paraId="15C82895" w14:textId="77777777" w:rsidTr="00E435D6">
        <w:trPr>
          <w:trHeight w:val="193"/>
        </w:trPr>
        <w:tc>
          <w:tcPr>
            <w:tcW w:w="2699" w:type="dxa"/>
            <w:vMerge/>
            <w:shd w:val="clear" w:color="auto" w:fill="D9D9D9"/>
          </w:tcPr>
          <w:p w14:paraId="64477DB3" w14:textId="77777777" w:rsidR="00595E7B" w:rsidRPr="0085459F" w:rsidRDefault="00595E7B" w:rsidP="00595E7B">
            <w:pPr>
              <w:rPr>
                <w:rStyle w:val="FormatvorlageArial10ptGrnGrau"/>
                <w:rFonts w:ascii="Calibri" w:hAnsi="Calibri" w:cs="Calibri"/>
                <w:b/>
                <w:color w:val="auto"/>
              </w:rPr>
            </w:pPr>
          </w:p>
        </w:tc>
        <w:tc>
          <w:tcPr>
            <w:tcW w:w="1559" w:type="dxa"/>
            <w:gridSpan w:val="2"/>
          </w:tcPr>
          <w:p w14:paraId="25AE2B86" w14:textId="77777777" w:rsidR="00595E7B" w:rsidRPr="0085459F" w:rsidRDefault="00595E7B" w:rsidP="00595E7B">
            <w:pPr>
              <w:rPr>
                <w:rStyle w:val="FormatvorlageArial10ptGrnGrau"/>
                <w:rFonts w:ascii="Calibri" w:hAnsi="Calibri" w:cs="Calibri"/>
                <w:iCs/>
                <w:color w:val="auto"/>
                <w:lang w:val="en-US"/>
              </w:rPr>
            </w:pPr>
            <w:r w:rsidRPr="0085459F">
              <w:rPr>
                <w:rStyle w:val="FormatvorlageArial10ptGrnGrau"/>
                <w:rFonts w:ascii="Calibri" w:hAnsi="Calibri" w:cs="Calibri"/>
                <w:iCs/>
                <w:color w:val="auto"/>
              </w:rPr>
              <w:t xml:space="preserve">Default value: </w:t>
            </w:r>
          </w:p>
        </w:tc>
        <w:tc>
          <w:tcPr>
            <w:tcW w:w="9896" w:type="dxa"/>
            <w:gridSpan w:val="2"/>
          </w:tcPr>
          <w:p w14:paraId="25C871F2" w14:textId="495712AD" w:rsidR="00595E7B" w:rsidRPr="0085459F" w:rsidRDefault="00BD59B7" w:rsidP="00595E7B">
            <w:pPr>
              <w:rPr>
                <w:rStyle w:val="FormatvorlageArial10ptGrnGrau"/>
                <w:rFonts w:ascii="Calibri" w:hAnsi="Calibri" w:cs="Calibri"/>
                <w:iCs/>
                <w:color w:val="auto"/>
                <w:lang w:val="en-US"/>
              </w:rPr>
            </w:pP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Pr>
                <w:rFonts w:ascii="Calibri" w:hAnsi="Calibri"/>
                <w:sz w:val="20"/>
                <w:lang w:val="en-AU"/>
              </w:rPr>
              <w:t>Project-specific</w:t>
            </w:r>
            <w:r w:rsidRPr="0085459F">
              <w:rPr>
                <w:rFonts w:ascii="Calibri" w:hAnsi="Calibri"/>
                <w:sz w:val="20"/>
                <w:lang w:val="en-AU"/>
              </w:rPr>
              <w:t xml:space="preserve">     </w:t>
            </w: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proofErr w:type="gramStart"/>
            <w:r w:rsidRPr="0085459F">
              <w:rPr>
                <w:rFonts w:ascii="Calibri" w:hAnsi="Calibri"/>
                <w:sz w:val="20"/>
                <w:lang w:val="en-AU"/>
              </w:rPr>
              <w:t xml:space="preserve">Regional     </w:t>
            </w:r>
            <w:proofErr w:type="gramEnd"/>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NAME=\"Initial Certification\"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end"/>
            </w:r>
            <w:r w:rsidRPr="0085459F">
              <w:rPr>
                <w:rFonts w:ascii="Calibri" w:hAnsi="Calibri"/>
                <w:sz w:val="20"/>
                <w:lang w:val="en-AU"/>
              </w:rPr>
              <w:fldChar w:fldCharType="end"/>
            </w:r>
            <w:r w:rsidRPr="0085459F">
              <w:rPr>
                <w:rFonts w:ascii="Calibri" w:hAnsi="Calibri"/>
                <w:sz w:val="20"/>
                <w:lang w:val="en-AU"/>
              </w:rPr>
              <w:t>National</w:t>
            </w:r>
            <w:r w:rsidRPr="0085459F">
              <w:rPr>
                <w:rStyle w:val="FormatvorlageArial10ptGrnGrau"/>
                <w:rFonts w:ascii="Calibri" w:hAnsi="Calibri" w:cs="Calibri"/>
                <w:iCs/>
                <w:color w:val="auto"/>
              </w:rPr>
              <w:t xml:space="preserve">     </w:t>
            </w: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NAME=\"Initial Certification\"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end"/>
            </w:r>
            <w:r w:rsidRPr="0085459F">
              <w:rPr>
                <w:rFonts w:ascii="Calibri" w:hAnsi="Calibri"/>
                <w:sz w:val="20"/>
                <w:lang w:val="en-AU"/>
              </w:rPr>
              <w:fldChar w:fldCharType="end"/>
            </w:r>
            <w:r w:rsidRPr="0085459F">
              <w:rPr>
                <w:rFonts w:ascii="Calibri" w:hAnsi="Calibri"/>
                <w:sz w:val="20"/>
                <w:lang w:val="en-AU"/>
              </w:rPr>
              <w:t xml:space="preserve">International     </w:t>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NAME=\"Initial Certification\"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end"/>
            </w:r>
            <w:r w:rsidRPr="0085459F">
              <w:rPr>
                <w:rFonts w:ascii="Calibri" w:hAnsi="Calibri"/>
                <w:sz w:val="20"/>
                <w:lang w:val="en-AU"/>
              </w:rPr>
              <w:fldChar w:fldCharType="end"/>
            </w: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Pr="0085459F">
              <w:rPr>
                <w:rFonts w:ascii="Calibri" w:hAnsi="Calibri"/>
                <w:sz w:val="20"/>
                <w:lang w:val="en-AU"/>
              </w:rPr>
              <w:t>Gold Standard</w:t>
            </w:r>
          </w:p>
        </w:tc>
      </w:tr>
      <w:tr w:rsidR="00595E7B" w:rsidRPr="0085459F" w14:paraId="025A7791" w14:textId="77777777" w:rsidTr="00E435D6">
        <w:trPr>
          <w:trHeight w:val="193"/>
        </w:trPr>
        <w:tc>
          <w:tcPr>
            <w:tcW w:w="2699" w:type="dxa"/>
            <w:vMerge/>
            <w:tcBorders>
              <w:bottom w:val="single" w:sz="4" w:space="0" w:color="808080"/>
            </w:tcBorders>
            <w:shd w:val="clear" w:color="auto" w:fill="D9D9D9"/>
          </w:tcPr>
          <w:p w14:paraId="3AC9A389" w14:textId="77777777" w:rsidR="00595E7B" w:rsidRPr="0085459F" w:rsidRDefault="00595E7B" w:rsidP="00595E7B">
            <w:pPr>
              <w:rPr>
                <w:rStyle w:val="FormatvorlageArial10ptGrnGrau"/>
                <w:rFonts w:ascii="Calibri" w:hAnsi="Calibri" w:cs="Calibri"/>
                <w:b/>
                <w:color w:val="auto"/>
              </w:rPr>
            </w:pPr>
          </w:p>
        </w:tc>
        <w:tc>
          <w:tcPr>
            <w:tcW w:w="1559" w:type="dxa"/>
            <w:gridSpan w:val="2"/>
            <w:tcBorders>
              <w:bottom w:val="single" w:sz="4" w:space="0" w:color="808080"/>
            </w:tcBorders>
          </w:tcPr>
          <w:p w14:paraId="64939C94" w14:textId="77777777" w:rsidR="00595E7B" w:rsidRPr="0085459F" w:rsidRDefault="00595E7B" w:rsidP="00595E7B">
            <w:pPr>
              <w:rPr>
                <w:rStyle w:val="FormatvorlageArial10ptGrnGrau"/>
                <w:rFonts w:ascii="Calibri" w:hAnsi="Calibri" w:cs="Calibri"/>
                <w:iCs/>
                <w:color w:val="auto"/>
                <w:lang w:val="en-US"/>
              </w:rPr>
            </w:pPr>
            <w:r w:rsidRPr="0085459F">
              <w:rPr>
                <w:rStyle w:val="FormatvorlageArial10ptGrnGrau"/>
                <w:rFonts w:ascii="Calibri" w:hAnsi="Calibri" w:cs="Calibri"/>
                <w:iCs/>
                <w:color w:val="auto"/>
                <w:lang w:val="en-US"/>
              </w:rPr>
              <w:t xml:space="preserve">Reference: </w:t>
            </w:r>
          </w:p>
        </w:tc>
        <w:tc>
          <w:tcPr>
            <w:tcW w:w="9896" w:type="dxa"/>
            <w:gridSpan w:val="2"/>
            <w:tcBorders>
              <w:bottom w:val="single" w:sz="4" w:space="0" w:color="808080"/>
            </w:tcBorders>
          </w:tcPr>
          <w:p w14:paraId="0DEAC37E" w14:textId="77777777" w:rsidR="00595E7B" w:rsidRPr="0085459F" w:rsidRDefault="00595E7B" w:rsidP="00595E7B">
            <w:pPr>
              <w:rPr>
                <w:rStyle w:val="FormatvorlageArial10ptGrnGrau"/>
                <w:rFonts w:ascii="Calibri" w:hAnsi="Calibri" w:cs="Calibri"/>
                <w:iCs/>
                <w:color w:val="auto"/>
                <w:lang w:val="en-US"/>
              </w:rPr>
            </w:pPr>
            <w:r w:rsidRPr="0085459F">
              <w:rPr>
                <w:rFonts w:ascii="Calibri" w:hAnsi="Calibri" w:cs="Calibri"/>
                <w:sz w:val="20"/>
                <w:lang w:val="en-US"/>
              </w:rPr>
              <w:t>…</w:t>
            </w:r>
          </w:p>
        </w:tc>
      </w:tr>
      <w:tr w:rsidR="00595E7B" w:rsidRPr="0085459F" w14:paraId="3146BE79" w14:textId="77777777" w:rsidTr="00E435D6">
        <w:trPr>
          <w:trHeight w:val="284"/>
        </w:trPr>
        <w:tc>
          <w:tcPr>
            <w:tcW w:w="2699" w:type="dxa"/>
            <w:tcBorders>
              <w:bottom w:val="single" w:sz="18" w:space="0" w:color="000000"/>
            </w:tcBorders>
            <w:shd w:val="clear" w:color="auto" w:fill="D9D9D9"/>
          </w:tcPr>
          <w:p w14:paraId="63A9B164" w14:textId="77777777" w:rsidR="00595E7B" w:rsidRPr="0085459F" w:rsidRDefault="00595E7B" w:rsidP="00825B80">
            <w:pPr>
              <w:tabs>
                <w:tab w:val="left" w:pos="-36"/>
                <w:tab w:val="left" w:pos="0"/>
              </w:tabs>
              <w:ind w:right="-1"/>
              <w:rPr>
                <w:rFonts w:ascii="Calibri" w:hAnsi="Calibri" w:cs="Calibri"/>
                <w:sz w:val="20"/>
              </w:rPr>
            </w:pPr>
            <w:r w:rsidRPr="0085459F">
              <w:rPr>
                <w:rFonts w:ascii="Calibri" w:hAnsi="Calibri" w:cs="Calibri"/>
                <w:sz w:val="20"/>
              </w:rPr>
              <w:t>Justification of value:</w:t>
            </w:r>
          </w:p>
        </w:tc>
        <w:tc>
          <w:tcPr>
            <w:tcW w:w="11455" w:type="dxa"/>
            <w:gridSpan w:val="4"/>
            <w:tcBorders>
              <w:bottom w:val="single" w:sz="18" w:space="0" w:color="000000"/>
            </w:tcBorders>
          </w:tcPr>
          <w:p w14:paraId="0007409F" w14:textId="77777777" w:rsidR="00595E7B" w:rsidRPr="0085459F" w:rsidRDefault="00595E7B" w:rsidP="00595E7B">
            <w:pPr>
              <w:rPr>
                <w:rFonts w:ascii="Calibri" w:hAnsi="Calibri" w:cs="Calibri"/>
                <w:color w:val="008000"/>
                <w:sz w:val="20"/>
                <w:lang w:val="en-US" w:eastAsia="es-PE"/>
              </w:rPr>
            </w:pPr>
            <w:r w:rsidRPr="0085459F">
              <w:rPr>
                <w:rFonts w:ascii="Calibri" w:hAnsi="Calibri" w:cs="Calibri"/>
                <w:color w:val="008000"/>
                <w:sz w:val="20"/>
                <w:lang w:val="en-US" w:eastAsia="es-PE"/>
              </w:rPr>
              <w:t xml:space="preserve">… </w:t>
            </w:r>
          </w:p>
        </w:tc>
      </w:tr>
      <w:tr w:rsidR="00595E7B" w:rsidRPr="0085459F" w14:paraId="71F3736D" w14:textId="77777777" w:rsidTr="00E435D6">
        <w:trPr>
          <w:trHeight w:val="193"/>
        </w:trPr>
        <w:tc>
          <w:tcPr>
            <w:tcW w:w="2699" w:type="dxa"/>
            <w:vMerge w:val="restart"/>
            <w:tcBorders>
              <w:top w:val="single" w:sz="18" w:space="0" w:color="000000"/>
            </w:tcBorders>
            <w:shd w:val="clear" w:color="auto" w:fill="D6E3BC"/>
          </w:tcPr>
          <w:p w14:paraId="0205EFF8" w14:textId="77777777" w:rsidR="00595E7B" w:rsidRPr="0085459F" w:rsidRDefault="00825B80" w:rsidP="00595E7B">
            <w:pPr>
              <w:rPr>
                <w:rFonts w:ascii="Calibri" w:hAnsi="Calibri" w:cs="Calibri"/>
                <w:iCs/>
                <w:sz w:val="20"/>
              </w:rPr>
            </w:pPr>
            <w:r w:rsidRPr="0085459F">
              <w:rPr>
                <w:rStyle w:val="FormatvorlageArial10ptGrnGrau"/>
                <w:rFonts w:ascii="Calibri" w:hAnsi="Calibri" w:cs="Calibri"/>
                <w:b/>
                <w:color w:val="auto"/>
              </w:rPr>
              <w:t>Root-to-Shoot ratio</w:t>
            </w:r>
          </w:p>
        </w:tc>
        <w:tc>
          <w:tcPr>
            <w:tcW w:w="1559" w:type="dxa"/>
            <w:gridSpan w:val="2"/>
            <w:tcBorders>
              <w:top w:val="single" w:sz="18" w:space="0" w:color="000000"/>
            </w:tcBorders>
          </w:tcPr>
          <w:p w14:paraId="38D3AD33" w14:textId="77777777" w:rsidR="00595E7B" w:rsidRPr="0085459F" w:rsidRDefault="00595E7B" w:rsidP="00595E7B">
            <w:pPr>
              <w:rPr>
                <w:rStyle w:val="FormatvorlageArial10ptGrnGrau"/>
                <w:rFonts w:ascii="Calibri" w:hAnsi="Calibri" w:cs="Calibri"/>
                <w:iCs/>
                <w:color w:val="auto"/>
              </w:rPr>
            </w:pPr>
            <w:r w:rsidRPr="0085459F">
              <w:rPr>
                <w:rStyle w:val="FormatvorlageArial10ptGrnGrau"/>
                <w:rFonts w:ascii="Calibri" w:hAnsi="Calibri" w:cs="Calibri"/>
                <w:iCs/>
                <w:color w:val="auto"/>
                <w:lang w:val="en-US"/>
              </w:rPr>
              <w:t>Value:</w:t>
            </w:r>
            <w:r w:rsidRPr="0085459F">
              <w:rPr>
                <w:rStyle w:val="FormatvorlageArial10ptGrnGrau"/>
                <w:rFonts w:ascii="Calibri" w:hAnsi="Calibri" w:cs="Calibri"/>
                <w:iCs/>
                <w:lang w:val="en-US"/>
              </w:rPr>
              <w:t xml:space="preserve"> </w:t>
            </w:r>
          </w:p>
        </w:tc>
        <w:tc>
          <w:tcPr>
            <w:tcW w:w="9896" w:type="dxa"/>
            <w:gridSpan w:val="2"/>
            <w:tcBorders>
              <w:top w:val="single" w:sz="18" w:space="0" w:color="000000"/>
            </w:tcBorders>
          </w:tcPr>
          <w:p w14:paraId="2BA84889" w14:textId="77777777" w:rsidR="00595E7B" w:rsidRPr="0085459F" w:rsidRDefault="00595E7B" w:rsidP="00595E7B">
            <w:pPr>
              <w:rPr>
                <w:rFonts w:ascii="Calibri" w:hAnsi="Calibri" w:cs="Calibri"/>
                <w:iCs/>
                <w:color w:val="808080"/>
                <w:sz w:val="20"/>
              </w:rPr>
            </w:pPr>
            <w:r w:rsidRPr="0085459F">
              <w:rPr>
                <w:rFonts w:ascii="Calibri" w:hAnsi="Calibri" w:cs="Calibri"/>
                <w:b/>
                <w:color w:val="008000"/>
                <w:sz w:val="20"/>
                <w:lang w:val="en-US"/>
              </w:rPr>
              <w:t xml:space="preserve">… </w:t>
            </w:r>
          </w:p>
        </w:tc>
      </w:tr>
      <w:tr w:rsidR="00595E7B" w:rsidRPr="0085459F" w14:paraId="7899399D" w14:textId="77777777" w:rsidTr="00E435D6">
        <w:trPr>
          <w:trHeight w:val="193"/>
        </w:trPr>
        <w:tc>
          <w:tcPr>
            <w:tcW w:w="2699" w:type="dxa"/>
            <w:vMerge/>
            <w:shd w:val="clear" w:color="auto" w:fill="D6E3BC"/>
          </w:tcPr>
          <w:p w14:paraId="23A01DA0" w14:textId="77777777" w:rsidR="00595E7B" w:rsidRPr="0085459F" w:rsidRDefault="00595E7B" w:rsidP="00595E7B">
            <w:pPr>
              <w:rPr>
                <w:rStyle w:val="FormatvorlageArial10ptGrnGrau"/>
                <w:rFonts w:ascii="Calibri" w:hAnsi="Calibri" w:cs="Calibri"/>
                <w:b/>
                <w:color w:val="auto"/>
              </w:rPr>
            </w:pPr>
          </w:p>
        </w:tc>
        <w:tc>
          <w:tcPr>
            <w:tcW w:w="1559" w:type="dxa"/>
            <w:gridSpan w:val="2"/>
          </w:tcPr>
          <w:p w14:paraId="509D54DF" w14:textId="77777777" w:rsidR="00595E7B" w:rsidRPr="0085459F" w:rsidRDefault="00595E7B" w:rsidP="00595E7B">
            <w:pPr>
              <w:rPr>
                <w:rStyle w:val="FormatvorlageArial10ptGrnGrau"/>
                <w:rFonts w:ascii="Calibri" w:hAnsi="Calibri" w:cs="Calibri"/>
                <w:iCs/>
                <w:color w:val="auto"/>
                <w:lang w:val="en-US"/>
              </w:rPr>
            </w:pPr>
            <w:r w:rsidRPr="0085459F">
              <w:rPr>
                <w:rStyle w:val="FormatvorlageArial10ptGrnGrau"/>
                <w:rFonts w:ascii="Calibri" w:hAnsi="Calibri" w:cs="Calibri"/>
                <w:iCs/>
                <w:color w:val="auto"/>
              </w:rPr>
              <w:t xml:space="preserve">Default value: </w:t>
            </w:r>
          </w:p>
        </w:tc>
        <w:tc>
          <w:tcPr>
            <w:tcW w:w="9896" w:type="dxa"/>
            <w:gridSpan w:val="2"/>
          </w:tcPr>
          <w:p w14:paraId="3ECDCF5F" w14:textId="05DADB05" w:rsidR="00595E7B" w:rsidRPr="0085459F" w:rsidRDefault="00BD59B7" w:rsidP="00595E7B">
            <w:pPr>
              <w:rPr>
                <w:rStyle w:val="FormatvorlageArial10ptGrnGrau"/>
                <w:rFonts w:ascii="Calibri" w:hAnsi="Calibri" w:cs="Calibri"/>
                <w:iCs/>
                <w:color w:val="auto"/>
                <w:lang w:val="en-US"/>
              </w:rPr>
            </w:pP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Pr>
                <w:rFonts w:ascii="Calibri" w:hAnsi="Calibri"/>
                <w:sz w:val="20"/>
                <w:lang w:val="en-AU"/>
              </w:rPr>
              <w:t>Project-specific</w:t>
            </w:r>
            <w:r w:rsidRPr="0085459F">
              <w:rPr>
                <w:rFonts w:ascii="Calibri" w:hAnsi="Calibri"/>
                <w:sz w:val="20"/>
                <w:lang w:val="en-AU"/>
              </w:rPr>
              <w:t xml:space="preserve">     </w:t>
            </w: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proofErr w:type="gramStart"/>
            <w:r w:rsidRPr="0085459F">
              <w:rPr>
                <w:rFonts w:ascii="Calibri" w:hAnsi="Calibri"/>
                <w:sz w:val="20"/>
                <w:lang w:val="en-AU"/>
              </w:rPr>
              <w:t xml:space="preserve">Regional     </w:t>
            </w:r>
            <w:proofErr w:type="gramEnd"/>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NAME=\"Initial Certification\"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end"/>
            </w:r>
            <w:r w:rsidRPr="0085459F">
              <w:rPr>
                <w:rFonts w:ascii="Calibri" w:hAnsi="Calibri"/>
                <w:sz w:val="20"/>
                <w:lang w:val="en-AU"/>
              </w:rPr>
              <w:fldChar w:fldCharType="end"/>
            </w:r>
            <w:r w:rsidRPr="0085459F">
              <w:rPr>
                <w:rFonts w:ascii="Calibri" w:hAnsi="Calibri"/>
                <w:sz w:val="20"/>
                <w:lang w:val="en-AU"/>
              </w:rPr>
              <w:t>National</w:t>
            </w:r>
            <w:r w:rsidRPr="0085459F">
              <w:rPr>
                <w:rStyle w:val="FormatvorlageArial10ptGrnGrau"/>
                <w:rFonts w:ascii="Calibri" w:hAnsi="Calibri" w:cs="Calibri"/>
                <w:iCs/>
                <w:color w:val="auto"/>
              </w:rPr>
              <w:t xml:space="preserve">     </w:t>
            </w: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NAME=\"Initial Certification\"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end"/>
            </w:r>
            <w:r w:rsidRPr="0085459F">
              <w:rPr>
                <w:rFonts w:ascii="Calibri" w:hAnsi="Calibri"/>
                <w:sz w:val="20"/>
                <w:lang w:val="en-AU"/>
              </w:rPr>
              <w:fldChar w:fldCharType="end"/>
            </w:r>
            <w:r w:rsidRPr="0085459F">
              <w:rPr>
                <w:rFonts w:ascii="Calibri" w:hAnsi="Calibri"/>
                <w:sz w:val="20"/>
                <w:lang w:val="en-AU"/>
              </w:rPr>
              <w:t xml:space="preserve">International     </w:t>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NAME=\"Initial Certification\"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end"/>
            </w:r>
            <w:r w:rsidRPr="0085459F">
              <w:rPr>
                <w:rFonts w:ascii="Calibri" w:hAnsi="Calibri"/>
                <w:sz w:val="20"/>
                <w:lang w:val="en-AU"/>
              </w:rPr>
              <w:fldChar w:fldCharType="end"/>
            </w: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Pr="0085459F">
              <w:rPr>
                <w:rFonts w:ascii="Calibri" w:hAnsi="Calibri"/>
                <w:sz w:val="20"/>
                <w:lang w:val="en-AU"/>
              </w:rPr>
              <w:t>Gold Standard</w:t>
            </w:r>
          </w:p>
        </w:tc>
      </w:tr>
      <w:tr w:rsidR="00595E7B" w:rsidRPr="0085459F" w14:paraId="1A4BBBB0" w14:textId="77777777" w:rsidTr="00E435D6">
        <w:trPr>
          <w:trHeight w:val="193"/>
        </w:trPr>
        <w:tc>
          <w:tcPr>
            <w:tcW w:w="2699" w:type="dxa"/>
            <w:vMerge/>
            <w:tcBorders>
              <w:bottom w:val="single" w:sz="4" w:space="0" w:color="808080"/>
            </w:tcBorders>
            <w:shd w:val="clear" w:color="auto" w:fill="D6E3BC"/>
          </w:tcPr>
          <w:p w14:paraId="29442E87" w14:textId="77777777" w:rsidR="00595E7B" w:rsidRPr="0085459F" w:rsidRDefault="00595E7B" w:rsidP="00595E7B">
            <w:pPr>
              <w:rPr>
                <w:rStyle w:val="FormatvorlageArial10ptGrnGrau"/>
                <w:rFonts w:ascii="Calibri" w:hAnsi="Calibri" w:cs="Calibri"/>
                <w:b/>
                <w:color w:val="auto"/>
              </w:rPr>
            </w:pPr>
          </w:p>
        </w:tc>
        <w:tc>
          <w:tcPr>
            <w:tcW w:w="1559" w:type="dxa"/>
            <w:gridSpan w:val="2"/>
            <w:tcBorders>
              <w:bottom w:val="single" w:sz="4" w:space="0" w:color="808080"/>
            </w:tcBorders>
          </w:tcPr>
          <w:p w14:paraId="37B9B980" w14:textId="77777777" w:rsidR="00595E7B" w:rsidRPr="0085459F" w:rsidRDefault="00595E7B" w:rsidP="00595E7B">
            <w:pPr>
              <w:rPr>
                <w:rStyle w:val="FormatvorlageArial10ptGrnGrau"/>
                <w:rFonts w:ascii="Calibri" w:hAnsi="Calibri" w:cs="Calibri"/>
                <w:iCs/>
                <w:color w:val="auto"/>
                <w:lang w:val="en-US"/>
              </w:rPr>
            </w:pPr>
            <w:r w:rsidRPr="0085459F">
              <w:rPr>
                <w:rStyle w:val="FormatvorlageArial10ptGrnGrau"/>
                <w:rFonts w:ascii="Calibri" w:hAnsi="Calibri" w:cs="Calibri"/>
                <w:iCs/>
                <w:color w:val="auto"/>
                <w:lang w:val="en-US"/>
              </w:rPr>
              <w:t xml:space="preserve">Reference: </w:t>
            </w:r>
          </w:p>
        </w:tc>
        <w:tc>
          <w:tcPr>
            <w:tcW w:w="9896" w:type="dxa"/>
            <w:gridSpan w:val="2"/>
            <w:tcBorders>
              <w:bottom w:val="single" w:sz="4" w:space="0" w:color="808080"/>
            </w:tcBorders>
          </w:tcPr>
          <w:p w14:paraId="6B0E2FC6" w14:textId="77777777" w:rsidR="00595E7B" w:rsidRPr="0085459F" w:rsidRDefault="00595E7B" w:rsidP="00595E7B">
            <w:pPr>
              <w:rPr>
                <w:rStyle w:val="FormatvorlageArial10ptGrnGrau"/>
                <w:rFonts w:ascii="Calibri" w:hAnsi="Calibri" w:cs="Calibri"/>
                <w:iCs/>
                <w:color w:val="auto"/>
                <w:lang w:val="en-US"/>
              </w:rPr>
            </w:pPr>
            <w:r w:rsidRPr="0085459F">
              <w:rPr>
                <w:rFonts w:ascii="Calibri" w:hAnsi="Calibri" w:cs="Calibri"/>
                <w:sz w:val="20"/>
                <w:lang w:val="en-US"/>
              </w:rPr>
              <w:t>…</w:t>
            </w:r>
          </w:p>
        </w:tc>
      </w:tr>
      <w:tr w:rsidR="00595E7B" w:rsidRPr="0085459F" w14:paraId="7E9087D3" w14:textId="77777777" w:rsidTr="00E435D6">
        <w:trPr>
          <w:trHeight w:val="284"/>
        </w:trPr>
        <w:tc>
          <w:tcPr>
            <w:tcW w:w="2699" w:type="dxa"/>
            <w:tcBorders>
              <w:bottom w:val="single" w:sz="18" w:space="0" w:color="000000"/>
            </w:tcBorders>
            <w:shd w:val="clear" w:color="auto" w:fill="D6E3BC"/>
          </w:tcPr>
          <w:p w14:paraId="666C130C" w14:textId="77777777" w:rsidR="00595E7B" w:rsidRPr="0085459F" w:rsidRDefault="00595E7B" w:rsidP="00825B80">
            <w:pPr>
              <w:tabs>
                <w:tab w:val="left" w:pos="-36"/>
                <w:tab w:val="left" w:pos="0"/>
              </w:tabs>
              <w:ind w:right="-1"/>
              <w:rPr>
                <w:rFonts w:ascii="Calibri" w:hAnsi="Calibri" w:cs="Calibri"/>
                <w:sz w:val="20"/>
              </w:rPr>
            </w:pPr>
            <w:r w:rsidRPr="0085459F">
              <w:rPr>
                <w:rFonts w:ascii="Calibri" w:hAnsi="Calibri" w:cs="Calibri"/>
                <w:sz w:val="20"/>
              </w:rPr>
              <w:t>Justification of value:</w:t>
            </w:r>
          </w:p>
        </w:tc>
        <w:tc>
          <w:tcPr>
            <w:tcW w:w="11455" w:type="dxa"/>
            <w:gridSpan w:val="4"/>
            <w:tcBorders>
              <w:bottom w:val="single" w:sz="18" w:space="0" w:color="000000"/>
            </w:tcBorders>
          </w:tcPr>
          <w:p w14:paraId="5B239178" w14:textId="77777777" w:rsidR="00595E7B" w:rsidRPr="0085459F" w:rsidRDefault="00595E7B" w:rsidP="00595E7B">
            <w:pPr>
              <w:rPr>
                <w:rFonts w:ascii="Calibri" w:hAnsi="Calibri" w:cs="Calibri"/>
                <w:color w:val="008000"/>
                <w:sz w:val="20"/>
                <w:lang w:val="en-US" w:eastAsia="es-PE"/>
              </w:rPr>
            </w:pPr>
            <w:r w:rsidRPr="0085459F">
              <w:rPr>
                <w:rFonts w:ascii="Calibri" w:hAnsi="Calibri" w:cs="Calibri"/>
                <w:color w:val="008000"/>
                <w:sz w:val="20"/>
                <w:lang w:val="en-US" w:eastAsia="es-PE"/>
              </w:rPr>
              <w:t xml:space="preserve">… </w:t>
            </w:r>
          </w:p>
        </w:tc>
      </w:tr>
      <w:tr w:rsidR="00595E7B" w:rsidRPr="0085459F" w14:paraId="57DFCE1C" w14:textId="77777777" w:rsidTr="00E435D6">
        <w:trPr>
          <w:trHeight w:val="284"/>
        </w:trPr>
        <w:tc>
          <w:tcPr>
            <w:tcW w:w="2699" w:type="dxa"/>
            <w:tcBorders>
              <w:top w:val="single" w:sz="18" w:space="0" w:color="000000"/>
            </w:tcBorders>
            <w:shd w:val="clear" w:color="auto" w:fill="9BBB59"/>
            <w:vAlign w:val="center"/>
          </w:tcPr>
          <w:p w14:paraId="09B7A4B0" w14:textId="5619B038" w:rsidR="00595E7B" w:rsidRPr="0085459F" w:rsidRDefault="00595E7B" w:rsidP="00E435D6">
            <w:pPr>
              <w:rPr>
                <w:rStyle w:val="FormatvorlageArial10ptGrnGrau"/>
                <w:rFonts w:ascii="Calibri" w:hAnsi="Calibri" w:cs="Calibri"/>
                <w:b/>
                <w:color w:val="auto"/>
                <w:sz w:val="22"/>
              </w:rPr>
            </w:pPr>
            <w:r w:rsidRPr="0085459F">
              <w:rPr>
                <w:rStyle w:val="FormatvorlageArial10ptGrnGrau"/>
                <w:rFonts w:ascii="Calibri" w:hAnsi="Calibri" w:cs="Calibri"/>
                <w:b/>
                <w:color w:val="auto"/>
                <w:sz w:val="22"/>
              </w:rPr>
              <w:t xml:space="preserve">Baseline </w:t>
            </w:r>
            <w:r w:rsidRPr="0085459F">
              <w:rPr>
                <w:rStyle w:val="FormatvorlageArial10ptGrnGrau"/>
                <w:rFonts w:ascii="Calibri" w:hAnsi="Calibri" w:cs="Calibri"/>
                <w:b/>
                <w:color w:val="auto"/>
                <w:sz w:val="16"/>
              </w:rPr>
              <w:t>tree biomass</w:t>
            </w:r>
            <w:r w:rsidR="00E435D6">
              <w:rPr>
                <w:rStyle w:val="FormatvorlageArial10ptGrnGrau"/>
                <w:rFonts w:ascii="Calibri" w:hAnsi="Calibri" w:cs="Calibri"/>
                <w:b/>
                <w:color w:val="auto"/>
                <w:sz w:val="16"/>
              </w:rPr>
              <w:t xml:space="preserve"> </w:t>
            </w:r>
            <w:r w:rsidR="00E435D6">
              <w:rPr>
                <w:rStyle w:val="FormatvorlageArial10ptGrnGrau"/>
                <w:rFonts w:ascii="Calibri" w:hAnsi="Calibri" w:cs="Calibri"/>
                <w:iCs/>
                <w:color w:val="FF0000"/>
                <w:szCs w:val="18"/>
              </w:rPr>
              <w:t>[tCO</w:t>
            </w:r>
            <w:r w:rsidR="00E435D6" w:rsidRPr="00E435D6">
              <w:rPr>
                <w:rStyle w:val="FormatvorlageArial10ptGrnGrau"/>
                <w:rFonts w:ascii="Calibri" w:hAnsi="Calibri" w:cs="Calibri"/>
                <w:iCs/>
                <w:color w:val="FF0000"/>
                <w:sz w:val="16"/>
                <w:szCs w:val="18"/>
              </w:rPr>
              <w:t>2</w:t>
            </w:r>
            <w:r w:rsidR="00E435D6" w:rsidRPr="0039503B">
              <w:rPr>
                <w:rStyle w:val="FormatvorlageArial10ptGrnGrau"/>
                <w:rFonts w:ascii="Calibri" w:hAnsi="Calibri" w:cs="Calibri"/>
                <w:iCs/>
                <w:color w:val="FF0000"/>
                <w:szCs w:val="18"/>
              </w:rPr>
              <w:t>/ha</w:t>
            </w:r>
            <w:r w:rsidR="00E435D6">
              <w:rPr>
                <w:rStyle w:val="FormatvorlageArial10ptGrnGrau"/>
                <w:rFonts w:ascii="Calibri" w:hAnsi="Calibri" w:cs="Calibri"/>
                <w:iCs/>
                <w:color w:val="FF0000"/>
                <w:szCs w:val="18"/>
              </w:rPr>
              <w:t>]</w:t>
            </w:r>
          </w:p>
        </w:tc>
        <w:tc>
          <w:tcPr>
            <w:tcW w:w="11455" w:type="dxa"/>
            <w:gridSpan w:val="4"/>
            <w:tcBorders>
              <w:top w:val="single" w:sz="18" w:space="0" w:color="000000"/>
            </w:tcBorders>
            <w:shd w:val="clear" w:color="auto" w:fill="D6E3BC"/>
            <w:vAlign w:val="center"/>
          </w:tcPr>
          <w:p w14:paraId="6535B14D" w14:textId="77777777" w:rsidR="00595E7B" w:rsidRPr="0085459F" w:rsidRDefault="00595E7B" w:rsidP="00595E7B">
            <w:pPr>
              <w:rPr>
                <w:rFonts w:ascii="Calibri" w:hAnsi="Calibri" w:cs="Calibri"/>
                <w:b/>
              </w:rPr>
            </w:pPr>
            <w:r w:rsidRPr="0085459F">
              <w:rPr>
                <w:rStyle w:val="FormatvorlageArial10ptGrnGrau"/>
                <w:rFonts w:ascii="Calibri" w:hAnsi="Calibri" w:cs="Calibri"/>
                <w:b/>
                <w:iCs/>
                <w:sz w:val="22"/>
              </w:rPr>
              <w:t>…</w:t>
            </w:r>
            <w:r w:rsidRPr="0085459F">
              <w:rPr>
                <w:rFonts w:ascii="Calibri" w:hAnsi="Calibri" w:cs="Calibri"/>
                <w:b/>
                <w:lang w:val="en-US"/>
              </w:rPr>
              <w:t xml:space="preserve"> </w:t>
            </w:r>
            <w:proofErr w:type="gramStart"/>
            <w:r w:rsidRPr="0085459F">
              <w:rPr>
                <w:rFonts w:ascii="Calibri" w:hAnsi="Calibri" w:cs="Calibri"/>
                <w:b/>
                <w:lang w:val="en-US"/>
              </w:rPr>
              <w:t>tCO</w:t>
            </w:r>
            <w:r w:rsidRPr="0085459F">
              <w:rPr>
                <w:rFonts w:ascii="Calibri" w:hAnsi="Calibri" w:cs="Calibri"/>
                <w:b/>
                <w:sz w:val="18"/>
                <w:lang w:val="en-US"/>
              </w:rPr>
              <w:t>2</w:t>
            </w:r>
            <w:proofErr w:type="gramEnd"/>
            <w:r w:rsidRPr="0085459F">
              <w:rPr>
                <w:rFonts w:ascii="Calibri" w:hAnsi="Calibri" w:cs="Calibri"/>
                <w:b/>
                <w:lang w:val="en-US"/>
              </w:rPr>
              <w:t>/ha</w:t>
            </w:r>
          </w:p>
        </w:tc>
      </w:tr>
      <w:tr w:rsidR="00E435D6" w:rsidRPr="009809EF" w14:paraId="1C707D8B" w14:textId="77777777" w:rsidTr="00E435D6">
        <w:trPr>
          <w:trHeight w:val="193"/>
        </w:trPr>
        <w:tc>
          <w:tcPr>
            <w:tcW w:w="2699" w:type="dxa"/>
            <w:tcBorders>
              <w:top w:val="single" w:sz="18" w:space="0" w:color="000000"/>
            </w:tcBorders>
            <w:shd w:val="clear" w:color="auto" w:fill="D6E3BC"/>
          </w:tcPr>
          <w:p w14:paraId="000B3057" w14:textId="77777777" w:rsidR="00E435D6" w:rsidRPr="0085459F" w:rsidRDefault="00E435D6" w:rsidP="00B66169">
            <w:pPr>
              <w:rPr>
                <w:rFonts w:ascii="Calibri" w:hAnsi="Calibri" w:cs="Calibri"/>
                <w:iCs/>
                <w:sz w:val="20"/>
              </w:rPr>
            </w:pPr>
            <w:r>
              <w:rPr>
                <w:rStyle w:val="FormatvorlageArial10ptGrnGrau"/>
                <w:rFonts w:ascii="Calibri" w:hAnsi="Calibri" w:cs="Calibri"/>
                <w:b/>
                <w:color w:val="auto"/>
              </w:rPr>
              <w:t xml:space="preserve">Area </w:t>
            </w:r>
            <w:r w:rsidRPr="009809EF">
              <w:rPr>
                <w:rStyle w:val="FormatvorlageArial10ptGrnGrau"/>
                <w:rFonts w:ascii="Calibri" w:hAnsi="Calibri" w:cs="Calibri"/>
                <w:color w:val="auto"/>
              </w:rPr>
              <w:t>(of this stratum)</w:t>
            </w:r>
          </w:p>
        </w:tc>
        <w:tc>
          <w:tcPr>
            <w:tcW w:w="1573" w:type="dxa"/>
            <w:gridSpan w:val="3"/>
            <w:tcBorders>
              <w:top w:val="single" w:sz="18" w:space="0" w:color="000000"/>
            </w:tcBorders>
          </w:tcPr>
          <w:p w14:paraId="484A231E" w14:textId="77777777" w:rsidR="00E435D6" w:rsidRPr="0085459F" w:rsidRDefault="00E435D6" w:rsidP="00B66169">
            <w:pPr>
              <w:rPr>
                <w:rStyle w:val="FormatvorlageArial10ptGrnGrau"/>
                <w:rFonts w:ascii="Calibri" w:hAnsi="Calibri" w:cs="Calibri"/>
                <w:iCs/>
                <w:color w:val="auto"/>
              </w:rPr>
            </w:pPr>
            <w:r>
              <w:rPr>
                <w:rStyle w:val="FormatvorlageArial10ptGrnGrau"/>
                <w:rFonts w:ascii="Calibri" w:hAnsi="Calibri" w:cs="Calibri"/>
                <w:iCs/>
                <w:color w:val="auto"/>
                <w:lang w:val="en-US"/>
              </w:rPr>
              <w:t>Area:</w:t>
            </w:r>
          </w:p>
        </w:tc>
        <w:tc>
          <w:tcPr>
            <w:tcW w:w="9882" w:type="dxa"/>
            <w:tcBorders>
              <w:top w:val="single" w:sz="18" w:space="0" w:color="000000"/>
            </w:tcBorders>
          </w:tcPr>
          <w:p w14:paraId="5F320180" w14:textId="77777777" w:rsidR="00E435D6" w:rsidRPr="009809EF" w:rsidRDefault="00E435D6" w:rsidP="00B66169">
            <w:pPr>
              <w:rPr>
                <w:rFonts w:ascii="Calibri" w:hAnsi="Calibri" w:cs="Calibri"/>
                <w:b/>
                <w:iCs/>
                <w:color w:val="808080"/>
                <w:sz w:val="20"/>
              </w:rPr>
            </w:pPr>
            <w:r w:rsidRPr="009809EF">
              <w:rPr>
                <w:rFonts w:ascii="Calibri" w:hAnsi="Calibri" w:cs="Calibri"/>
                <w:b/>
                <w:color w:val="008000"/>
                <w:lang w:val="en-US"/>
              </w:rPr>
              <w:t xml:space="preserve">… </w:t>
            </w:r>
            <w:proofErr w:type="gramStart"/>
            <w:r>
              <w:rPr>
                <w:rFonts w:ascii="Calibri" w:hAnsi="Calibri" w:cs="Calibri"/>
                <w:b/>
                <w:lang w:val="en-US"/>
              </w:rPr>
              <w:t>ha</w:t>
            </w:r>
            <w:proofErr w:type="gramEnd"/>
          </w:p>
        </w:tc>
      </w:tr>
      <w:tr w:rsidR="00E435D6" w:rsidRPr="0085459F" w14:paraId="20CD1AB0" w14:textId="77777777" w:rsidTr="00E435D6">
        <w:trPr>
          <w:trHeight w:val="284"/>
        </w:trPr>
        <w:tc>
          <w:tcPr>
            <w:tcW w:w="2707" w:type="dxa"/>
            <w:gridSpan w:val="2"/>
            <w:tcBorders>
              <w:top w:val="single" w:sz="18" w:space="0" w:color="000000"/>
            </w:tcBorders>
            <w:shd w:val="clear" w:color="auto" w:fill="9BBB59"/>
            <w:vAlign w:val="center"/>
          </w:tcPr>
          <w:p w14:paraId="1C8FE323" w14:textId="07ACC7BD" w:rsidR="00E435D6" w:rsidRPr="0085459F" w:rsidRDefault="00E435D6" w:rsidP="00E435D6">
            <w:pPr>
              <w:rPr>
                <w:rStyle w:val="FormatvorlageArial10ptGrnGrau"/>
                <w:rFonts w:ascii="Calibri" w:hAnsi="Calibri" w:cs="Calibri"/>
                <w:b/>
                <w:color w:val="auto"/>
                <w:sz w:val="22"/>
              </w:rPr>
            </w:pPr>
            <w:r w:rsidRPr="0085459F">
              <w:rPr>
                <w:rStyle w:val="FormatvorlageArial10ptGrnGrau"/>
                <w:rFonts w:ascii="Calibri" w:hAnsi="Calibri" w:cs="Calibri"/>
                <w:b/>
                <w:color w:val="auto"/>
                <w:sz w:val="22"/>
              </w:rPr>
              <w:t xml:space="preserve">Baseline </w:t>
            </w:r>
            <w:r w:rsidRPr="0085459F">
              <w:rPr>
                <w:rStyle w:val="FormatvorlageArial10ptGrnGrau"/>
                <w:rFonts w:ascii="Calibri" w:hAnsi="Calibri" w:cs="Calibri"/>
                <w:b/>
                <w:color w:val="auto"/>
                <w:sz w:val="16"/>
              </w:rPr>
              <w:t>tree biomass</w:t>
            </w:r>
            <w:r>
              <w:rPr>
                <w:rStyle w:val="FormatvorlageArial10ptGrnGrau"/>
                <w:rFonts w:ascii="Calibri" w:hAnsi="Calibri" w:cs="Calibri"/>
                <w:b/>
                <w:color w:val="auto"/>
                <w:sz w:val="16"/>
              </w:rPr>
              <w:t xml:space="preserve"> </w:t>
            </w:r>
            <w:r>
              <w:rPr>
                <w:rStyle w:val="FormatvorlageArial10ptGrnGrau"/>
                <w:rFonts w:ascii="Calibri" w:hAnsi="Calibri" w:cs="Calibri"/>
                <w:iCs/>
                <w:color w:val="FF0000"/>
                <w:szCs w:val="18"/>
              </w:rPr>
              <w:t>[tCO</w:t>
            </w:r>
            <w:r w:rsidRPr="00E435D6">
              <w:rPr>
                <w:rStyle w:val="FormatvorlageArial10ptGrnGrau"/>
                <w:rFonts w:ascii="Calibri" w:hAnsi="Calibri" w:cs="Calibri"/>
                <w:iCs/>
                <w:color w:val="FF0000"/>
                <w:sz w:val="16"/>
                <w:szCs w:val="18"/>
              </w:rPr>
              <w:t>2</w:t>
            </w:r>
            <w:r>
              <w:rPr>
                <w:rStyle w:val="FormatvorlageArial10ptGrnGrau"/>
                <w:rFonts w:ascii="Calibri" w:hAnsi="Calibri" w:cs="Calibri"/>
                <w:iCs/>
                <w:color w:val="FF0000"/>
                <w:szCs w:val="18"/>
              </w:rPr>
              <w:t>]</w:t>
            </w:r>
          </w:p>
        </w:tc>
        <w:tc>
          <w:tcPr>
            <w:tcW w:w="11447" w:type="dxa"/>
            <w:gridSpan w:val="3"/>
            <w:tcBorders>
              <w:top w:val="single" w:sz="18" w:space="0" w:color="000000"/>
            </w:tcBorders>
            <w:shd w:val="clear" w:color="auto" w:fill="D6E3BC"/>
            <w:vAlign w:val="center"/>
          </w:tcPr>
          <w:p w14:paraId="570974A7" w14:textId="77777777" w:rsidR="00E435D6" w:rsidRPr="0085459F" w:rsidRDefault="00E435D6" w:rsidP="00B66169">
            <w:pPr>
              <w:rPr>
                <w:rFonts w:ascii="Calibri" w:hAnsi="Calibri" w:cs="Calibri"/>
                <w:b/>
              </w:rPr>
            </w:pPr>
            <w:r w:rsidRPr="0085459F">
              <w:rPr>
                <w:rStyle w:val="FormatvorlageArial10ptGrnGrau"/>
                <w:rFonts w:ascii="Calibri" w:hAnsi="Calibri" w:cs="Calibri"/>
                <w:b/>
                <w:iCs/>
                <w:sz w:val="22"/>
              </w:rPr>
              <w:t>…</w:t>
            </w:r>
            <w:r w:rsidRPr="0085459F">
              <w:rPr>
                <w:rFonts w:ascii="Calibri" w:hAnsi="Calibri" w:cs="Calibri"/>
                <w:b/>
                <w:lang w:val="en-US"/>
              </w:rPr>
              <w:t xml:space="preserve"> </w:t>
            </w:r>
            <w:proofErr w:type="gramStart"/>
            <w:r w:rsidRPr="0085459F">
              <w:rPr>
                <w:rFonts w:ascii="Calibri" w:hAnsi="Calibri" w:cs="Calibri"/>
                <w:b/>
                <w:lang w:val="en-US"/>
              </w:rPr>
              <w:t>tCO</w:t>
            </w:r>
            <w:r w:rsidRPr="0085459F">
              <w:rPr>
                <w:rFonts w:ascii="Calibri" w:hAnsi="Calibri" w:cs="Calibri"/>
                <w:b/>
                <w:sz w:val="18"/>
                <w:lang w:val="en-US"/>
              </w:rPr>
              <w:t>2</w:t>
            </w:r>
            <w:proofErr w:type="gramEnd"/>
          </w:p>
        </w:tc>
      </w:tr>
    </w:tbl>
    <w:p w14:paraId="3FF2DAAB" w14:textId="77777777" w:rsidR="00595E7B" w:rsidRPr="0085459F" w:rsidRDefault="00595E7B" w:rsidP="00595E7B">
      <w:pPr>
        <w:rPr>
          <w:rStyle w:val="RegulartextArial10pt"/>
          <w:rFonts w:ascii="Calibri" w:hAnsi="Calibri" w:cs="Calibri"/>
          <w:b/>
        </w:rPr>
      </w:pPr>
    </w:p>
    <w:p w14:paraId="62BBAB6F" w14:textId="77777777" w:rsidR="00595E7B" w:rsidRPr="0085459F" w:rsidRDefault="00595E7B" w:rsidP="00595E7B">
      <w:pPr>
        <w:rPr>
          <w:rStyle w:val="RegulartextArial10pt"/>
          <w:rFonts w:ascii="Calibri" w:hAnsi="Calibri" w:cs="Calibri"/>
          <w:b/>
        </w:rPr>
      </w:pPr>
    </w:p>
    <w:p w14:paraId="54ACAEF2" w14:textId="77777777" w:rsidR="00825B80" w:rsidRPr="0085459F" w:rsidRDefault="006A0BB6" w:rsidP="00595E7B">
      <w:pPr>
        <w:rPr>
          <w:rStyle w:val="RegulartextArial10pt"/>
          <w:rFonts w:ascii="Calibri" w:hAnsi="Calibri" w:cs="Calibri"/>
          <w:b/>
        </w:rPr>
      </w:pPr>
      <w:r w:rsidRPr="0085459F">
        <w:rPr>
          <w:rStyle w:val="RegulartextArial10pt"/>
          <w:rFonts w:ascii="Calibri" w:hAnsi="Calibri" w:cs="Calibri"/>
          <w:b/>
        </w:rPr>
        <w:br w:type="page"/>
      </w:r>
      <w:r w:rsidRPr="0085459F">
        <w:rPr>
          <w:rStyle w:val="RegulartextArial10pt"/>
          <w:rFonts w:ascii="Calibri" w:hAnsi="Calibri" w:cs="Calibri"/>
          <w:b/>
        </w:rPr>
        <w:lastRenderedPageBreak/>
        <w:t xml:space="preserve"> </w:t>
      </w:r>
    </w:p>
    <w:p w14:paraId="7FC049C9" w14:textId="77777777" w:rsidR="00EA17A1" w:rsidRPr="0085459F" w:rsidRDefault="00825B80" w:rsidP="00595E7B">
      <w:pPr>
        <w:rPr>
          <w:rFonts w:ascii="Calibri" w:hAnsi="Calibri" w:cs="Calibri"/>
          <w:color w:val="FF0000"/>
          <w:sz w:val="20"/>
          <w:lang w:val="en-US"/>
        </w:rPr>
      </w:pPr>
      <w:r w:rsidRPr="0085459F">
        <w:rPr>
          <w:rFonts w:ascii="Calibri" w:hAnsi="Calibri" w:cs="Calibri"/>
          <w:color w:val="FF0000"/>
          <w:sz w:val="20"/>
          <w:lang w:val="en-US"/>
        </w:rPr>
        <w:t>Copy this table for different strata.</w:t>
      </w:r>
    </w:p>
    <w:p w14:paraId="0EDB95FD" w14:textId="77777777" w:rsidR="00825B80" w:rsidRPr="0085459F" w:rsidRDefault="00825B80" w:rsidP="00595E7B">
      <w:pPr>
        <w:rPr>
          <w:rStyle w:val="RegulartextArial10pt"/>
          <w:rFonts w:ascii="Calibri" w:hAnsi="Calibri" w:cs="Calibri"/>
          <w:b/>
        </w:rPr>
      </w:pPr>
    </w:p>
    <w:p w14:paraId="1915C907" w14:textId="77777777" w:rsidR="00595E7B" w:rsidRPr="0085459F" w:rsidRDefault="00CC3B83" w:rsidP="005834E2">
      <w:pPr>
        <w:rPr>
          <w:rStyle w:val="RegulartextArial10pt"/>
          <w:rFonts w:ascii="Calibri" w:hAnsi="Calibri" w:cs="Calibri"/>
          <w:b/>
        </w:rPr>
      </w:pPr>
      <w:r>
        <w:rPr>
          <w:rFonts w:ascii="Calibri" w:hAnsi="Calibri" w:cs="Calibri"/>
          <w:b/>
          <w:noProof/>
          <w:color w:val="FF0000"/>
          <w:sz w:val="20"/>
          <w:lang w:val="en-US"/>
        </w:rPr>
        <mc:AlternateContent>
          <mc:Choice Requires="wps">
            <w:drawing>
              <wp:anchor distT="0" distB="0" distL="114300" distR="114300" simplePos="0" relativeHeight="251657728" behindDoc="0" locked="0" layoutInCell="1" allowOverlap="1" wp14:anchorId="037CA7A9" wp14:editId="6038BF48">
                <wp:simplePos x="0" y="0"/>
                <wp:positionH relativeFrom="column">
                  <wp:posOffset>5005070</wp:posOffset>
                </wp:positionH>
                <wp:positionV relativeFrom="paragraph">
                  <wp:posOffset>77470</wp:posOffset>
                </wp:positionV>
                <wp:extent cx="3951605" cy="529590"/>
                <wp:effectExtent l="1270" t="1270" r="9525" b="15240"/>
                <wp:wrapNone/>
                <wp:docPr id="36" name="Text 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1605" cy="529590"/>
                        </a:xfrm>
                        <a:prstGeom prst="rect">
                          <a:avLst/>
                        </a:prstGeom>
                        <a:solidFill>
                          <a:srgbClr val="FFFFFF"/>
                        </a:solidFill>
                        <a:ln w="9525">
                          <a:solidFill>
                            <a:srgbClr val="969696"/>
                          </a:solidFill>
                          <a:miter lim="800000"/>
                          <a:headEnd/>
                          <a:tailEnd/>
                        </a:ln>
                      </wps:spPr>
                      <wps:txbx>
                        <w:txbxContent>
                          <w:p w14:paraId="7986C5E0" w14:textId="77777777" w:rsidR="009A400B" w:rsidRPr="00CA23EF" w:rsidRDefault="009A400B" w:rsidP="00595E7B">
                            <w:pPr>
                              <w:tabs>
                                <w:tab w:val="left" w:pos="-36"/>
                                <w:tab w:val="left" w:pos="0"/>
                              </w:tabs>
                              <w:ind w:right="-1"/>
                              <w:rPr>
                                <w:rFonts w:ascii="Calibri" w:hAnsi="Calibri" w:cs="Calibri"/>
                                <w:b/>
                                <w:color w:val="808080"/>
                                <w:sz w:val="16"/>
                              </w:rPr>
                            </w:pPr>
                            <w:r>
                              <w:rPr>
                                <w:rFonts w:ascii="Calibri" w:hAnsi="Calibri" w:cs="Calibri"/>
                                <w:b/>
                                <w:color w:val="808080"/>
                                <w:sz w:val="16"/>
                              </w:rPr>
                              <w:t>Conversion Procedure</w:t>
                            </w:r>
                          </w:p>
                          <w:p w14:paraId="42622A5F" w14:textId="77777777" w:rsidR="009A400B" w:rsidRPr="00CA23EF" w:rsidRDefault="009A400B" w:rsidP="001A5007">
                            <w:pPr>
                              <w:tabs>
                                <w:tab w:val="left" w:pos="-36"/>
                                <w:tab w:val="left" w:pos="0"/>
                              </w:tabs>
                              <w:ind w:right="-1"/>
                              <w:rPr>
                                <w:rFonts w:ascii="Calibri" w:hAnsi="Calibri" w:cs="Calibri"/>
                                <w:color w:val="808080"/>
                                <w:sz w:val="16"/>
                              </w:rPr>
                            </w:pPr>
                            <w:r w:rsidRPr="00CA23EF">
                              <w:rPr>
                                <w:rFonts w:ascii="Calibri" w:hAnsi="Calibri" w:cs="Calibri"/>
                                <w:color w:val="808080"/>
                                <w:sz w:val="16"/>
                              </w:rPr>
                              <w:t>Aboveground non-</w:t>
                            </w:r>
                            <w:r>
                              <w:rPr>
                                <w:rFonts w:ascii="Calibri" w:hAnsi="Calibri" w:cs="Calibri"/>
                                <w:color w:val="808080"/>
                                <w:sz w:val="16"/>
                              </w:rPr>
                              <w:t>tree</w:t>
                            </w:r>
                            <w:r w:rsidRPr="00CA23EF">
                              <w:rPr>
                                <w:rFonts w:ascii="Calibri" w:hAnsi="Calibri" w:cs="Calibri"/>
                                <w:color w:val="808080"/>
                                <w:sz w:val="16"/>
                              </w:rPr>
                              <w:t xml:space="preserve"> biomass </w:t>
                            </w:r>
                            <w:r w:rsidRPr="00CA23EF">
                              <w:rPr>
                                <w:rFonts w:ascii="Calibri" w:hAnsi="Calibri" w:cs="Calibri"/>
                                <w:color w:val="808080"/>
                                <w:sz w:val="16"/>
                              </w:rPr>
                              <w:tab/>
                              <w:t xml:space="preserve">= </w:t>
                            </w:r>
                            <w:r>
                              <w:rPr>
                                <w:rFonts w:ascii="Calibri" w:hAnsi="Calibri" w:cs="Calibri"/>
                                <w:color w:val="808080"/>
                                <w:sz w:val="16"/>
                              </w:rPr>
                              <w:t>Dry biomass</w:t>
                            </w:r>
                            <w:r w:rsidRPr="00CA23EF">
                              <w:rPr>
                                <w:rFonts w:ascii="Calibri" w:hAnsi="Calibri" w:cs="Calibri"/>
                                <w:color w:val="808080"/>
                                <w:sz w:val="16"/>
                              </w:rPr>
                              <w:t xml:space="preserve"> * Carbon fraction * C to CO</w:t>
                            </w:r>
                            <w:r w:rsidRPr="00CA23EF">
                              <w:rPr>
                                <w:rFonts w:ascii="Calibri" w:hAnsi="Calibri" w:cs="Calibri"/>
                                <w:color w:val="808080"/>
                                <w:sz w:val="12"/>
                              </w:rPr>
                              <w:t>2</w:t>
                            </w:r>
                            <w:r w:rsidRPr="00CA23EF">
                              <w:rPr>
                                <w:rFonts w:ascii="Calibri" w:hAnsi="Calibri" w:cs="Calibri"/>
                                <w:color w:val="808080"/>
                                <w:sz w:val="16"/>
                              </w:rPr>
                              <w:t xml:space="preserve"> factor </w:t>
                            </w:r>
                          </w:p>
                          <w:p w14:paraId="4B004C10" w14:textId="77777777" w:rsidR="009A400B" w:rsidRPr="00CA23EF" w:rsidRDefault="009A400B" w:rsidP="001A5007">
                            <w:pPr>
                              <w:tabs>
                                <w:tab w:val="left" w:pos="-36"/>
                                <w:tab w:val="left" w:pos="0"/>
                              </w:tabs>
                              <w:ind w:right="-1"/>
                              <w:rPr>
                                <w:rFonts w:ascii="Calibri" w:hAnsi="Calibri" w:cs="Calibri"/>
                                <w:color w:val="808080"/>
                                <w:sz w:val="16"/>
                              </w:rPr>
                            </w:pPr>
                            <w:r w:rsidRPr="00CA23EF">
                              <w:rPr>
                                <w:rFonts w:ascii="Calibri" w:hAnsi="Calibri" w:cs="Calibri"/>
                                <w:color w:val="808080"/>
                                <w:sz w:val="16"/>
                              </w:rPr>
                              <w:t>Belowground non-</w:t>
                            </w:r>
                            <w:r>
                              <w:rPr>
                                <w:rFonts w:ascii="Calibri" w:hAnsi="Calibri" w:cs="Calibri"/>
                                <w:color w:val="808080"/>
                                <w:sz w:val="16"/>
                              </w:rPr>
                              <w:t>tree</w:t>
                            </w:r>
                            <w:r w:rsidRPr="00CA23EF">
                              <w:rPr>
                                <w:rFonts w:ascii="Calibri" w:hAnsi="Calibri" w:cs="Calibri"/>
                                <w:color w:val="808080"/>
                                <w:sz w:val="16"/>
                              </w:rPr>
                              <w:t xml:space="preserve"> biomass </w:t>
                            </w:r>
                            <w:r w:rsidRPr="00CA23EF">
                              <w:rPr>
                                <w:rFonts w:ascii="Calibri" w:hAnsi="Calibri" w:cs="Calibri"/>
                                <w:color w:val="808080"/>
                                <w:sz w:val="16"/>
                              </w:rPr>
                              <w:tab/>
                              <w:t>= Aboveground non-</w:t>
                            </w:r>
                            <w:r>
                              <w:rPr>
                                <w:rFonts w:ascii="Calibri" w:hAnsi="Calibri" w:cs="Calibri"/>
                                <w:color w:val="808080"/>
                                <w:sz w:val="16"/>
                              </w:rPr>
                              <w:t>tree</w:t>
                            </w:r>
                            <w:r w:rsidRPr="00CA23EF">
                              <w:rPr>
                                <w:rFonts w:ascii="Calibri" w:hAnsi="Calibri" w:cs="Calibri"/>
                                <w:color w:val="808080"/>
                                <w:sz w:val="16"/>
                              </w:rPr>
                              <w:t xml:space="preserve"> biomass * Root-to-Shoot ratio</w:t>
                            </w:r>
                            <w:r w:rsidRPr="00CA23EF">
                              <w:rPr>
                                <w:rFonts w:ascii="Calibri" w:hAnsi="Calibri" w:cs="Calibri"/>
                                <w:color w:val="808080"/>
                                <w:sz w:val="16"/>
                              </w:rPr>
                              <w:tab/>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3" o:spid="_x0000_s1028" type="#_x0000_t202" style="position:absolute;margin-left:394.1pt;margin-top:6.1pt;width:311.15pt;height:41.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" strokecolor="#969696">
                <v:textbox>
                  <w:txbxContent>
                    <w:p w14:paraId="7986C5E0" w14:textId="77777777" w:rsidR="00595E7B" w:rsidRPr="00CA23EF" w:rsidRDefault="00595E7B" w:rsidP="00595E7B">
                      <w:pPr>
                        <w:tabs>
                          <w:tab w:val="left" w:pos="-36"/>
                          <w:tab w:val="left" w:pos="0"/>
                        </w:tabs>
                        <w:ind w:right="-1"/>
                        <w:rPr>
                          <w:rFonts w:ascii="Calibri" w:hAnsi="Calibri" w:cs="Calibri"/>
                          <w:b/>
                          <w:color w:val="808080"/>
                          <w:sz w:val="16"/>
                        </w:rPr>
                      </w:pPr>
                      <w:r>
                        <w:rPr>
                          <w:rFonts w:ascii="Calibri" w:hAnsi="Calibri" w:cs="Calibri"/>
                          <w:b/>
                          <w:color w:val="808080"/>
                          <w:sz w:val="16"/>
                        </w:rPr>
                        <w:t>Conversion Procedure</w:t>
                      </w:r>
                    </w:p>
                    <w:p w14:paraId="42622A5F" w14:textId="77777777" w:rsidR="00595E7B" w:rsidRPr="00CA23EF" w:rsidRDefault="00595E7B" w:rsidP="001A5007">
                      <w:pPr>
                        <w:tabs>
                          <w:tab w:val="left" w:pos="-36"/>
                          <w:tab w:val="left" w:pos="0"/>
                        </w:tabs>
                        <w:ind w:right="-1"/>
                        <w:rPr>
                          <w:rFonts w:ascii="Calibri" w:hAnsi="Calibri" w:cs="Calibri"/>
                          <w:color w:val="808080"/>
                          <w:sz w:val="16"/>
                        </w:rPr>
                      </w:pPr>
                      <w:r w:rsidRPr="00CA23EF">
                        <w:rPr>
                          <w:rFonts w:ascii="Calibri" w:hAnsi="Calibri" w:cs="Calibri"/>
                          <w:color w:val="808080"/>
                          <w:sz w:val="16"/>
                        </w:rPr>
                        <w:t>Aboveground non-</w:t>
                      </w:r>
                      <w:r>
                        <w:rPr>
                          <w:rFonts w:ascii="Calibri" w:hAnsi="Calibri" w:cs="Calibri"/>
                          <w:color w:val="808080"/>
                          <w:sz w:val="16"/>
                        </w:rPr>
                        <w:t>tree</w:t>
                      </w:r>
                      <w:r w:rsidRPr="00CA23EF">
                        <w:rPr>
                          <w:rFonts w:ascii="Calibri" w:hAnsi="Calibri" w:cs="Calibri"/>
                          <w:color w:val="808080"/>
                          <w:sz w:val="16"/>
                        </w:rPr>
                        <w:t xml:space="preserve"> biomass </w:t>
                      </w:r>
                      <w:r w:rsidRPr="00CA23EF">
                        <w:rPr>
                          <w:rFonts w:ascii="Calibri" w:hAnsi="Calibri" w:cs="Calibri"/>
                          <w:color w:val="808080"/>
                          <w:sz w:val="16"/>
                        </w:rPr>
                        <w:tab/>
                        <w:t xml:space="preserve">= </w:t>
                      </w:r>
                      <w:r>
                        <w:rPr>
                          <w:rFonts w:ascii="Calibri" w:hAnsi="Calibri" w:cs="Calibri"/>
                          <w:color w:val="808080"/>
                          <w:sz w:val="16"/>
                        </w:rPr>
                        <w:t>Dry biomass</w:t>
                      </w:r>
                      <w:r w:rsidRPr="00CA23EF">
                        <w:rPr>
                          <w:rFonts w:ascii="Calibri" w:hAnsi="Calibri" w:cs="Calibri"/>
                          <w:color w:val="808080"/>
                          <w:sz w:val="16"/>
                        </w:rPr>
                        <w:t xml:space="preserve"> * Carbon fraction * C to CO</w:t>
                      </w:r>
                      <w:r w:rsidRPr="00CA23EF">
                        <w:rPr>
                          <w:rFonts w:ascii="Calibri" w:hAnsi="Calibri" w:cs="Calibri"/>
                          <w:color w:val="808080"/>
                          <w:sz w:val="12"/>
                        </w:rPr>
                        <w:t>2</w:t>
                      </w:r>
                      <w:r w:rsidRPr="00CA23EF">
                        <w:rPr>
                          <w:rFonts w:ascii="Calibri" w:hAnsi="Calibri" w:cs="Calibri"/>
                          <w:color w:val="808080"/>
                          <w:sz w:val="16"/>
                        </w:rPr>
                        <w:t xml:space="preserve"> factor </w:t>
                      </w:r>
                    </w:p>
                    <w:p w14:paraId="4B004C10" w14:textId="77777777" w:rsidR="00595E7B" w:rsidRPr="00CA23EF" w:rsidRDefault="00595E7B" w:rsidP="001A5007">
                      <w:pPr>
                        <w:tabs>
                          <w:tab w:val="left" w:pos="-36"/>
                          <w:tab w:val="left" w:pos="0"/>
                        </w:tabs>
                        <w:ind w:right="-1"/>
                        <w:rPr>
                          <w:rFonts w:ascii="Calibri" w:hAnsi="Calibri" w:cs="Calibri"/>
                          <w:color w:val="808080"/>
                          <w:sz w:val="16"/>
                        </w:rPr>
                      </w:pPr>
                      <w:r w:rsidRPr="00CA23EF">
                        <w:rPr>
                          <w:rFonts w:ascii="Calibri" w:hAnsi="Calibri" w:cs="Calibri"/>
                          <w:color w:val="808080"/>
                          <w:sz w:val="16"/>
                        </w:rPr>
                        <w:t>Belowground non-</w:t>
                      </w:r>
                      <w:r>
                        <w:rPr>
                          <w:rFonts w:ascii="Calibri" w:hAnsi="Calibri" w:cs="Calibri"/>
                          <w:color w:val="808080"/>
                          <w:sz w:val="16"/>
                        </w:rPr>
                        <w:t>tree</w:t>
                      </w:r>
                      <w:r w:rsidRPr="00CA23EF">
                        <w:rPr>
                          <w:rFonts w:ascii="Calibri" w:hAnsi="Calibri" w:cs="Calibri"/>
                          <w:color w:val="808080"/>
                          <w:sz w:val="16"/>
                        </w:rPr>
                        <w:t xml:space="preserve"> biomass </w:t>
                      </w:r>
                      <w:r w:rsidRPr="00CA23EF">
                        <w:rPr>
                          <w:rFonts w:ascii="Calibri" w:hAnsi="Calibri" w:cs="Calibri"/>
                          <w:color w:val="808080"/>
                          <w:sz w:val="16"/>
                        </w:rPr>
                        <w:tab/>
                        <w:t>= Aboveground non-</w:t>
                      </w:r>
                      <w:r>
                        <w:rPr>
                          <w:rFonts w:ascii="Calibri" w:hAnsi="Calibri" w:cs="Calibri"/>
                          <w:color w:val="808080"/>
                          <w:sz w:val="16"/>
                        </w:rPr>
                        <w:t>tree</w:t>
                      </w:r>
                      <w:r w:rsidRPr="00CA23EF">
                        <w:rPr>
                          <w:rFonts w:ascii="Calibri" w:hAnsi="Calibri" w:cs="Calibri"/>
                          <w:color w:val="808080"/>
                          <w:sz w:val="16"/>
                        </w:rPr>
                        <w:t xml:space="preserve"> biomass * Root-to-Shoot ratio</w:t>
                      </w:r>
                      <w:r w:rsidRPr="00CA23EF">
                        <w:rPr>
                          <w:rFonts w:ascii="Calibri" w:hAnsi="Calibri" w:cs="Calibri"/>
                          <w:color w:val="808080"/>
                          <w:sz w:val="16"/>
                        </w:rPr>
                        <w:tab/>
                        <w:t xml:space="preserve"> </w:t>
                      </w:r>
                    </w:p>
                  </w:txbxContent>
                </v:textbox>
              </v:shape>
            </w:pict>
          </mc:Fallback>
        </mc:AlternateContent>
      </w:r>
    </w:p>
    <w:p w14:paraId="73CDDB45" w14:textId="77777777" w:rsidR="00595E7B" w:rsidRDefault="00595E7B" w:rsidP="005834E2">
      <w:pPr>
        <w:rPr>
          <w:rStyle w:val="RegulartextArial10pt"/>
          <w:rFonts w:ascii="Calibri" w:hAnsi="Calibri" w:cs="Calibri"/>
          <w:b/>
        </w:rPr>
      </w:pPr>
    </w:p>
    <w:p w14:paraId="3B61DC14" w14:textId="77777777" w:rsidR="0085459F" w:rsidRPr="0085459F" w:rsidRDefault="0085459F" w:rsidP="005834E2">
      <w:pPr>
        <w:rPr>
          <w:rStyle w:val="RegulartextArial10pt"/>
          <w:rFonts w:ascii="Calibri" w:hAnsi="Calibri" w:cs="Calibri"/>
          <w:b/>
        </w:rPr>
      </w:pPr>
    </w:p>
    <w:p w14:paraId="3444C867" w14:textId="77777777" w:rsidR="00EA17A1" w:rsidRPr="0085459F" w:rsidRDefault="00F9264B" w:rsidP="005834E2">
      <w:pPr>
        <w:rPr>
          <w:rStyle w:val="RegulartextArial10pt"/>
          <w:rFonts w:ascii="Calibri" w:hAnsi="Calibri" w:cs="Calibri"/>
          <w:b/>
          <w:sz w:val="22"/>
        </w:rPr>
      </w:pPr>
      <w:r w:rsidRPr="0085459F">
        <w:rPr>
          <w:rStyle w:val="RegulartextArial10pt"/>
          <w:rFonts w:ascii="Calibri" w:hAnsi="Calibri" w:cs="Calibri"/>
          <w:b/>
          <w:sz w:val="22"/>
        </w:rPr>
        <w:t xml:space="preserve">Baseline </w:t>
      </w:r>
      <w:r w:rsidRPr="0085459F">
        <w:rPr>
          <w:rStyle w:val="RegulartextArial10pt"/>
          <w:rFonts w:ascii="Calibri" w:hAnsi="Calibri" w:cs="Calibri"/>
          <w:b/>
          <w:sz w:val="16"/>
        </w:rPr>
        <w:t>non-</w:t>
      </w:r>
      <w:r w:rsidR="00595E7B" w:rsidRPr="0085459F">
        <w:rPr>
          <w:rStyle w:val="RegulartextArial10pt"/>
          <w:rFonts w:ascii="Calibri" w:hAnsi="Calibri" w:cs="Calibri"/>
          <w:b/>
          <w:sz w:val="16"/>
        </w:rPr>
        <w:t>tree</w:t>
      </w:r>
      <w:r w:rsidRPr="0085459F">
        <w:rPr>
          <w:rStyle w:val="RegulartextArial10pt"/>
          <w:rFonts w:ascii="Calibri" w:hAnsi="Calibri" w:cs="Calibri"/>
          <w:b/>
          <w:sz w:val="16"/>
        </w:rPr>
        <w:t xml:space="preserve"> biomass</w:t>
      </w:r>
    </w:p>
    <w:p w14:paraId="4DC8E8CA" w14:textId="77777777" w:rsidR="00595E7B" w:rsidRPr="0085459F" w:rsidRDefault="00595E7B" w:rsidP="00C52086">
      <w:pPr>
        <w:rPr>
          <w:rStyle w:val="RegulartextArial10pt"/>
          <w:rFonts w:ascii="Calibri" w:hAnsi="Calibri" w:cs="Calibri"/>
        </w:rPr>
      </w:pPr>
    </w:p>
    <w:tbl>
      <w:tblPr>
        <w:tblW w:w="14154"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1" w:type="dxa"/>
          <w:left w:w="57" w:type="dxa"/>
          <w:bottom w:w="11" w:type="dxa"/>
          <w:right w:w="57" w:type="dxa"/>
        </w:tblCellMar>
        <w:tblLook w:val="01E0" w:firstRow="1" w:lastRow="1" w:firstColumn="1" w:lastColumn="1" w:noHBand="0" w:noVBand="0"/>
      </w:tblPr>
      <w:tblGrid>
        <w:gridCol w:w="2926"/>
        <w:gridCol w:w="1332"/>
        <w:gridCol w:w="14"/>
        <w:gridCol w:w="9882"/>
      </w:tblGrid>
      <w:tr w:rsidR="00825B80" w:rsidRPr="0085459F" w14:paraId="544C1AFA" w14:textId="77777777" w:rsidTr="00E435D6">
        <w:trPr>
          <w:trHeight w:val="284"/>
          <w:tblHeader/>
        </w:trPr>
        <w:tc>
          <w:tcPr>
            <w:tcW w:w="2926" w:type="dxa"/>
            <w:tcBorders>
              <w:bottom w:val="single" w:sz="18" w:space="0" w:color="000000"/>
            </w:tcBorders>
            <w:shd w:val="clear" w:color="auto" w:fill="9BBB59"/>
            <w:vAlign w:val="center"/>
          </w:tcPr>
          <w:p w14:paraId="2F977143" w14:textId="77777777" w:rsidR="00825B80" w:rsidRPr="0085459F" w:rsidRDefault="00825B80" w:rsidP="004237AA">
            <w:pPr>
              <w:rPr>
                <w:rStyle w:val="FormatvorlageArial10ptGrnGrau"/>
                <w:rFonts w:ascii="Calibri" w:hAnsi="Calibri" w:cs="Calibri"/>
                <w:b/>
                <w:iCs/>
                <w:color w:val="auto"/>
              </w:rPr>
            </w:pPr>
            <w:r w:rsidRPr="0085459F">
              <w:rPr>
                <w:rStyle w:val="FormatvorlageArial10ptGrnGrau"/>
                <w:rFonts w:ascii="Calibri" w:hAnsi="Calibri" w:cs="Calibri"/>
                <w:b/>
                <w:color w:val="auto"/>
              </w:rPr>
              <w:t>Stratum ID</w:t>
            </w:r>
            <w:r w:rsidRPr="0085459F">
              <w:rPr>
                <w:rStyle w:val="FormatvorlageArial10ptGrnGrau"/>
                <w:rFonts w:ascii="Calibri" w:hAnsi="Calibri" w:cs="Calibri"/>
                <w:b/>
                <w:color w:val="auto"/>
              </w:rPr>
              <w:tab/>
            </w:r>
          </w:p>
        </w:tc>
        <w:tc>
          <w:tcPr>
            <w:tcW w:w="11228" w:type="dxa"/>
            <w:gridSpan w:val="3"/>
            <w:tcBorders>
              <w:bottom w:val="single" w:sz="18" w:space="0" w:color="000000"/>
            </w:tcBorders>
            <w:shd w:val="clear" w:color="auto" w:fill="D6E3BC"/>
            <w:vAlign w:val="center"/>
          </w:tcPr>
          <w:p w14:paraId="5FE0F60C" w14:textId="77777777" w:rsidR="00825B80" w:rsidRPr="0085459F" w:rsidRDefault="00825B80" w:rsidP="00825B80">
            <w:pPr>
              <w:rPr>
                <w:rStyle w:val="FormatvorlageArial10ptGrnGrau"/>
                <w:rFonts w:ascii="Calibri" w:hAnsi="Calibri" w:cs="Calibri"/>
                <w:color w:val="auto"/>
                <w:lang w:val="en-US"/>
              </w:rPr>
            </w:pPr>
            <w:r w:rsidRPr="0085459F">
              <w:rPr>
                <w:rStyle w:val="FormatvorlageArial10ptGrnGrau"/>
                <w:rFonts w:ascii="Calibri" w:hAnsi="Calibri" w:cs="Calibri"/>
                <w:b/>
                <w:iCs/>
              </w:rPr>
              <w:t xml:space="preserve">… </w:t>
            </w:r>
            <w:proofErr w:type="gramStart"/>
            <w:r w:rsidRPr="0085459F">
              <w:rPr>
                <w:rFonts w:ascii="Calibri" w:hAnsi="Calibri" w:cs="Calibri"/>
                <w:color w:val="FF0000"/>
                <w:sz w:val="20"/>
                <w:lang w:val="en-US"/>
              </w:rPr>
              <w:t>e</w:t>
            </w:r>
            <w:proofErr w:type="gramEnd"/>
            <w:r w:rsidRPr="0085459F">
              <w:rPr>
                <w:rFonts w:ascii="Calibri" w:hAnsi="Calibri" w:cs="Calibri"/>
                <w:color w:val="FF0000"/>
                <w:sz w:val="20"/>
                <w:lang w:val="en-US"/>
              </w:rPr>
              <w:t>.g. Grassland 01</w:t>
            </w:r>
          </w:p>
        </w:tc>
      </w:tr>
      <w:tr w:rsidR="00825B80" w:rsidRPr="0085459F" w14:paraId="4EF40182" w14:textId="77777777" w:rsidTr="00E435D6">
        <w:trPr>
          <w:trHeight w:val="193"/>
        </w:trPr>
        <w:tc>
          <w:tcPr>
            <w:tcW w:w="2926" w:type="dxa"/>
            <w:vMerge w:val="restart"/>
            <w:tcBorders>
              <w:top w:val="single" w:sz="18" w:space="0" w:color="000000"/>
            </w:tcBorders>
            <w:shd w:val="clear" w:color="auto" w:fill="D9D9D9"/>
          </w:tcPr>
          <w:p w14:paraId="06B3C2E3" w14:textId="64BC7889" w:rsidR="00825B80" w:rsidRPr="0085459F" w:rsidRDefault="00825B80" w:rsidP="004237AA">
            <w:pPr>
              <w:rPr>
                <w:rFonts w:ascii="Calibri" w:hAnsi="Calibri" w:cs="Calibri"/>
                <w:iCs/>
                <w:sz w:val="20"/>
              </w:rPr>
            </w:pPr>
            <w:r w:rsidRPr="0085459F">
              <w:rPr>
                <w:rStyle w:val="FormatvorlageArial10ptGrnGrau"/>
                <w:rFonts w:ascii="Calibri" w:hAnsi="Calibri" w:cs="Calibri"/>
                <w:b/>
                <w:color w:val="auto"/>
              </w:rPr>
              <w:t xml:space="preserve">Baseline </w:t>
            </w:r>
            <w:r w:rsidRPr="00D9448F">
              <w:rPr>
                <w:rStyle w:val="FormatvorlageArial10ptGrnGrau"/>
                <w:rFonts w:ascii="Calibri" w:hAnsi="Calibri" w:cs="Calibri"/>
                <w:b/>
                <w:color w:val="auto"/>
                <w:sz w:val="16"/>
              </w:rPr>
              <w:t>non-tree biomass</w:t>
            </w:r>
            <w:r w:rsidR="00E435D6">
              <w:rPr>
                <w:rStyle w:val="FormatvorlageArial10ptGrnGrau"/>
                <w:rFonts w:ascii="Calibri" w:hAnsi="Calibri" w:cs="Calibri"/>
                <w:b/>
                <w:color w:val="auto"/>
                <w:sz w:val="16"/>
              </w:rPr>
              <w:t xml:space="preserve"> </w:t>
            </w:r>
            <w:r w:rsidR="00E435D6">
              <w:rPr>
                <w:rFonts w:ascii="Calibri" w:hAnsi="Calibri" w:cs="Calibri"/>
                <w:color w:val="FF0000"/>
                <w:sz w:val="20"/>
                <w:szCs w:val="18"/>
                <w:lang w:val="en-US"/>
              </w:rPr>
              <w:t>[</w:t>
            </w:r>
            <w:proofErr w:type="spellStart"/>
            <w:r w:rsidR="00E435D6" w:rsidRPr="0039503B">
              <w:rPr>
                <w:rStyle w:val="FormatvorlageArial10ptGrnGrau"/>
                <w:rFonts w:ascii="Calibri" w:hAnsi="Calibri" w:cs="Calibri"/>
                <w:iCs/>
                <w:color w:val="FF0000"/>
                <w:szCs w:val="18"/>
              </w:rPr>
              <w:t>tdm</w:t>
            </w:r>
            <w:proofErr w:type="spellEnd"/>
            <w:r w:rsidR="00E435D6" w:rsidRPr="0039503B">
              <w:rPr>
                <w:rStyle w:val="FormatvorlageArial10ptGrnGrau"/>
                <w:rFonts w:ascii="Calibri" w:hAnsi="Calibri" w:cs="Calibri"/>
                <w:iCs/>
                <w:color w:val="FF0000"/>
                <w:szCs w:val="18"/>
              </w:rPr>
              <w:t>/ha</w:t>
            </w:r>
            <w:r w:rsidR="00E435D6">
              <w:rPr>
                <w:rStyle w:val="FormatvorlageArial10ptGrnGrau"/>
                <w:rFonts w:ascii="Calibri" w:hAnsi="Calibri" w:cs="Calibri"/>
                <w:iCs/>
                <w:color w:val="FF0000"/>
                <w:szCs w:val="18"/>
              </w:rPr>
              <w:t>]</w:t>
            </w:r>
          </w:p>
        </w:tc>
        <w:tc>
          <w:tcPr>
            <w:tcW w:w="1332" w:type="dxa"/>
            <w:tcBorders>
              <w:top w:val="single" w:sz="18" w:space="0" w:color="000000"/>
            </w:tcBorders>
          </w:tcPr>
          <w:p w14:paraId="39483EAE" w14:textId="77777777" w:rsidR="00825B80" w:rsidRPr="0085459F" w:rsidRDefault="00825B80" w:rsidP="004237AA">
            <w:pPr>
              <w:rPr>
                <w:rStyle w:val="FormatvorlageArial10ptGrnGrau"/>
                <w:rFonts w:ascii="Calibri" w:hAnsi="Calibri" w:cs="Calibri"/>
                <w:iCs/>
                <w:color w:val="auto"/>
              </w:rPr>
            </w:pPr>
            <w:r w:rsidRPr="0085459F">
              <w:rPr>
                <w:rStyle w:val="FormatvorlageArial10ptGrnGrau"/>
                <w:rFonts w:ascii="Calibri" w:hAnsi="Calibri" w:cs="Calibri"/>
                <w:iCs/>
                <w:color w:val="auto"/>
                <w:lang w:val="en-US"/>
              </w:rPr>
              <w:t>Value:</w:t>
            </w:r>
            <w:r w:rsidRPr="0085459F">
              <w:rPr>
                <w:rStyle w:val="FormatvorlageArial10ptGrnGrau"/>
                <w:rFonts w:ascii="Calibri" w:hAnsi="Calibri" w:cs="Calibri"/>
                <w:iCs/>
                <w:lang w:val="en-US"/>
              </w:rPr>
              <w:t xml:space="preserve"> </w:t>
            </w:r>
          </w:p>
        </w:tc>
        <w:tc>
          <w:tcPr>
            <w:tcW w:w="9896" w:type="dxa"/>
            <w:gridSpan w:val="2"/>
            <w:tcBorders>
              <w:top w:val="single" w:sz="18" w:space="0" w:color="000000"/>
            </w:tcBorders>
          </w:tcPr>
          <w:p w14:paraId="2399663D" w14:textId="77777777" w:rsidR="00825B80" w:rsidRPr="0085459F" w:rsidRDefault="00825B80" w:rsidP="00825B80">
            <w:pPr>
              <w:rPr>
                <w:rFonts w:ascii="Calibri" w:hAnsi="Calibri" w:cs="Calibri"/>
                <w:iCs/>
                <w:color w:val="808080"/>
                <w:sz w:val="20"/>
              </w:rPr>
            </w:pPr>
            <w:r w:rsidRPr="0085459F">
              <w:rPr>
                <w:rFonts w:ascii="Calibri" w:hAnsi="Calibri" w:cs="Calibri"/>
                <w:b/>
                <w:color w:val="008000"/>
                <w:sz w:val="20"/>
                <w:lang w:val="en-US"/>
              </w:rPr>
              <w:t xml:space="preserve">… </w:t>
            </w:r>
            <w:proofErr w:type="spellStart"/>
            <w:proofErr w:type="gramStart"/>
            <w:r w:rsidRPr="00E435D6">
              <w:rPr>
                <w:rStyle w:val="FormatvorlageArial10ptGrnGrau"/>
                <w:rFonts w:ascii="Calibri" w:hAnsi="Calibri" w:cs="Calibri"/>
                <w:b/>
                <w:iCs/>
                <w:color w:val="auto"/>
              </w:rPr>
              <w:t>tdm</w:t>
            </w:r>
            <w:proofErr w:type="spellEnd"/>
            <w:proofErr w:type="gramEnd"/>
            <w:r w:rsidRPr="00E435D6">
              <w:rPr>
                <w:rStyle w:val="FormatvorlageArial10ptGrnGrau"/>
                <w:rFonts w:ascii="Calibri" w:hAnsi="Calibri" w:cs="Calibri"/>
                <w:b/>
                <w:iCs/>
                <w:color w:val="auto"/>
              </w:rPr>
              <w:t>/ha</w:t>
            </w:r>
          </w:p>
        </w:tc>
      </w:tr>
      <w:tr w:rsidR="00825B80" w:rsidRPr="0085459F" w14:paraId="26706A0B" w14:textId="77777777" w:rsidTr="00E435D6">
        <w:trPr>
          <w:trHeight w:val="193"/>
        </w:trPr>
        <w:tc>
          <w:tcPr>
            <w:tcW w:w="2926" w:type="dxa"/>
            <w:vMerge/>
            <w:shd w:val="clear" w:color="auto" w:fill="D9D9D9"/>
          </w:tcPr>
          <w:p w14:paraId="01EABFC8" w14:textId="77777777" w:rsidR="00825B80" w:rsidRPr="0085459F" w:rsidRDefault="00825B80" w:rsidP="004237AA">
            <w:pPr>
              <w:rPr>
                <w:rStyle w:val="FormatvorlageArial10ptGrnGrau"/>
                <w:rFonts w:ascii="Calibri" w:hAnsi="Calibri" w:cs="Calibri"/>
                <w:b/>
                <w:color w:val="auto"/>
              </w:rPr>
            </w:pPr>
          </w:p>
        </w:tc>
        <w:tc>
          <w:tcPr>
            <w:tcW w:w="1332" w:type="dxa"/>
          </w:tcPr>
          <w:p w14:paraId="25CC102F" w14:textId="77777777" w:rsidR="00825B80" w:rsidRPr="0085459F" w:rsidRDefault="00825B80" w:rsidP="004237AA">
            <w:pPr>
              <w:rPr>
                <w:rStyle w:val="FormatvorlageArial10ptGrnGrau"/>
                <w:rFonts w:ascii="Calibri" w:hAnsi="Calibri" w:cs="Calibri"/>
                <w:iCs/>
                <w:color w:val="auto"/>
                <w:lang w:val="en-US"/>
              </w:rPr>
            </w:pPr>
            <w:r w:rsidRPr="0085459F">
              <w:rPr>
                <w:rStyle w:val="FormatvorlageArial10ptGrnGrau"/>
                <w:rFonts w:ascii="Calibri" w:hAnsi="Calibri" w:cs="Calibri"/>
                <w:iCs/>
                <w:color w:val="auto"/>
              </w:rPr>
              <w:t xml:space="preserve">Default value: </w:t>
            </w:r>
          </w:p>
        </w:tc>
        <w:tc>
          <w:tcPr>
            <w:tcW w:w="9896" w:type="dxa"/>
            <w:gridSpan w:val="2"/>
          </w:tcPr>
          <w:p w14:paraId="20959B38" w14:textId="6A32E7CC" w:rsidR="00825B80" w:rsidRPr="0085459F" w:rsidRDefault="00BD59B7" w:rsidP="004237AA">
            <w:pPr>
              <w:rPr>
                <w:rStyle w:val="FormatvorlageArial10ptGrnGrau"/>
                <w:rFonts w:ascii="Calibri" w:hAnsi="Calibri" w:cs="Calibri"/>
                <w:iCs/>
                <w:color w:val="auto"/>
                <w:lang w:val="en-US"/>
              </w:rPr>
            </w:pP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Pr>
                <w:rFonts w:ascii="Calibri" w:hAnsi="Calibri"/>
                <w:sz w:val="20"/>
                <w:lang w:val="en-AU"/>
              </w:rPr>
              <w:t>Project-specific</w:t>
            </w:r>
            <w:r w:rsidRPr="0085459F">
              <w:rPr>
                <w:rFonts w:ascii="Calibri" w:hAnsi="Calibri"/>
                <w:sz w:val="20"/>
                <w:lang w:val="en-AU"/>
              </w:rPr>
              <w:t xml:space="preserve">     </w:t>
            </w: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proofErr w:type="gramStart"/>
            <w:r w:rsidRPr="0085459F">
              <w:rPr>
                <w:rFonts w:ascii="Calibri" w:hAnsi="Calibri"/>
                <w:sz w:val="20"/>
                <w:lang w:val="en-AU"/>
              </w:rPr>
              <w:t xml:space="preserve">Regional     </w:t>
            </w:r>
            <w:proofErr w:type="gramEnd"/>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NAME=\"Initial Certification\"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end"/>
            </w:r>
            <w:r w:rsidRPr="0085459F">
              <w:rPr>
                <w:rFonts w:ascii="Calibri" w:hAnsi="Calibri"/>
                <w:sz w:val="20"/>
                <w:lang w:val="en-AU"/>
              </w:rPr>
              <w:fldChar w:fldCharType="end"/>
            </w:r>
            <w:r w:rsidRPr="0085459F">
              <w:rPr>
                <w:rFonts w:ascii="Calibri" w:hAnsi="Calibri"/>
                <w:sz w:val="20"/>
                <w:lang w:val="en-AU"/>
              </w:rPr>
              <w:t>National</w:t>
            </w:r>
            <w:r w:rsidRPr="0085459F">
              <w:rPr>
                <w:rStyle w:val="FormatvorlageArial10ptGrnGrau"/>
                <w:rFonts w:ascii="Calibri" w:hAnsi="Calibri" w:cs="Calibri"/>
                <w:iCs/>
                <w:color w:val="auto"/>
              </w:rPr>
              <w:t xml:space="preserve">     </w:t>
            </w: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NAME=\"Initial Certification\"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end"/>
            </w:r>
            <w:r w:rsidRPr="0085459F">
              <w:rPr>
                <w:rFonts w:ascii="Calibri" w:hAnsi="Calibri"/>
                <w:sz w:val="20"/>
                <w:lang w:val="en-AU"/>
              </w:rPr>
              <w:fldChar w:fldCharType="end"/>
            </w:r>
            <w:r w:rsidRPr="0085459F">
              <w:rPr>
                <w:rFonts w:ascii="Calibri" w:hAnsi="Calibri"/>
                <w:sz w:val="20"/>
                <w:lang w:val="en-AU"/>
              </w:rPr>
              <w:t xml:space="preserve">International     </w:t>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NAME=\"Initial Certification\"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end"/>
            </w:r>
            <w:r w:rsidRPr="0085459F">
              <w:rPr>
                <w:rFonts w:ascii="Calibri" w:hAnsi="Calibri"/>
                <w:sz w:val="20"/>
                <w:lang w:val="en-AU"/>
              </w:rPr>
              <w:fldChar w:fldCharType="end"/>
            </w: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Pr="0085459F">
              <w:rPr>
                <w:rFonts w:ascii="Calibri" w:hAnsi="Calibri"/>
                <w:sz w:val="20"/>
                <w:lang w:val="en-AU"/>
              </w:rPr>
              <w:t>Gold Standard</w:t>
            </w:r>
          </w:p>
        </w:tc>
      </w:tr>
      <w:tr w:rsidR="00825B80" w:rsidRPr="0085459F" w14:paraId="4BBAEB02" w14:textId="77777777" w:rsidTr="00E435D6">
        <w:trPr>
          <w:trHeight w:val="193"/>
        </w:trPr>
        <w:tc>
          <w:tcPr>
            <w:tcW w:w="2926" w:type="dxa"/>
            <w:vMerge/>
            <w:tcBorders>
              <w:bottom w:val="single" w:sz="4" w:space="0" w:color="808080"/>
            </w:tcBorders>
            <w:shd w:val="clear" w:color="auto" w:fill="D9D9D9"/>
          </w:tcPr>
          <w:p w14:paraId="41A0F266" w14:textId="77777777" w:rsidR="00825B80" w:rsidRPr="0085459F" w:rsidRDefault="00825B80" w:rsidP="004237AA">
            <w:pPr>
              <w:rPr>
                <w:rStyle w:val="FormatvorlageArial10ptGrnGrau"/>
                <w:rFonts w:ascii="Calibri" w:hAnsi="Calibri" w:cs="Calibri"/>
                <w:b/>
                <w:color w:val="auto"/>
              </w:rPr>
            </w:pPr>
          </w:p>
        </w:tc>
        <w:tc>
          <w:tcPr>
            <w:tcW w:w="1332" w:type="dxa"/>
            <w:tcBorders>
              <w:bottom w:val="single" w:sz="4" w:space="0" w:color="808080"/>
            </w:tcBorders>
          </w:tcPr>
          <w:p w14:paraId="56801B0E" w14:textId="77777777" w:rsidR="00825B80" w:rsidRPr="0085459F" w:rsidRDefault="00825B80" w:rsidP="004237AA">
            <w:pPr>
              <w:rPr>
                <w:rStyle w:val="FormatvorlageArial10ptGrnGrau"/>
                <w:rFonts w:ascii="Calibri" w:hAnsi="Calibri" w:cs="Calibri"/>
                <w:iCs/>
                <w:color w:val="auto"/>
                <w:lang w:val="en-US"/>
              </w:rPr>
            </w:pPr>
            <w:r w:rsidRPr="0085459F">
              <w:rPr>
                <w:rStyle w:val="FormatvorlageArial10ptGrnGrau"/>
                <w:rFonts w:ascii="Calibri" w:hAnsi="Calibri" w:cs="Calibri"/>
                <w:iCs/>
                <w:color w:val="auto"/>
                <w:lang w:val="en-US"/>
              </w:rPr>
              <w:t xml:space="preserve">Reference: </w:t>
            </w:r>
          </w:p>
        </w:tc>
        <w:tc>
          <w:tcPr>
            <w:tcW w:w="9896" w:type="dxa"/>
            <w:gridSpan w:val="2"/>
            <w:tcBorders>
              <w:bottom w:val="single" w:sz="4" w:space="0" w:color="808080"/>
            </w:tcBorders>
          </w:tcPr>
          <w:p w14:paraId="0B9AC66D" w14:textId="77777777" w:rsidR="00825B80" w:rsidRPr="0085459F" w:rsidRDefault="00825B80" w:rsidP="004237AA">
            <w:pPr>
              <w:rPr>
                <w:rStyle w:val="FormatvorlageArial10ptGrnGrau"/>
                <w:rFonts w:ascii="Calibri" w:hAnsi="Calibri" w:cs="Calibri"/>
                <w:iCs/>
                <w:color w:val="auto"/>
                <w:lang w:val="en-US"/>
              </w:rPr>
            </w:pPr>
            <w:r w:rsidRPr="0085459F">
              <w:rPr>
                <w:rFonts w:ascii="Calibri" w:hAnsi="Calibri" w:cs="Calibri"/>
                <w:sz w:val="20"/>
                <w:lang w:val="en-US"/>
              </w:rPr>
              <w:t>…</w:t>
            </w:r>
          </w:p>
        </w:tc>
      </w:tr>
      <w:tr w:rsidR="00825B80" w:rsidRPr="0085459F" w14:paraId="57857653" w14:textId="77777777" w:rsidTr="00E435D6">
        <w:trPr>
          <w:trHeight w:val="284"/>
        </w:trPr>
        <w:tc>
          <w:tcPr>
            <w:tcW w:w="2926" w:type="dxa"/>
            <w:tcBorders>
              <w:bottom w:val="single" w:sz="18" w:space="0" w:color="000000"/>
            </w:tcBorders>
            <w:shd w:val="clear" w:color="auto" w:fill="D9D9D9"/>
          </w:tcPr>
          <w:p w14:paraId="5CD69A65" w14:textId="77777777" w:rsidR="00825B80" w:rsidRPr="0085459F" w:rsidRDefault="00825B80" w:rsidP="004237AA">
            <w:pPr>
              <w:tabs>
                <w:tab w:val="left" w:pos="-36"/>
                <w:tab w:val="left" w:pos="0"/>
              </w:tabs>
              <w:ind w:right="-1"/>
              <w:rPr>
                <w:rFonts w:ascii="Calibri" w:hAnsi="Calibri" w:cs="Calibri"/>
                <w:sz w:val="20"/>
              </w:rPr>
            </w:pPr>
            <w:r w:rsidRPr="0085459F">
              <w:rPr>
                <w:rFonts w:ascii="Calibri" w:hAnsi="Calibri" w:cs="Calibri"/>
                <w:sz w:val="20"/>
              </w:rPr>
              <w:t>Justification of value:</w:t>
            </w:r>
          </w:p>
        </w:tc>
        <w:tc>
          <w:tcPr>
            <w:tcW w:w="11228" w:type="dxa"/>
            <w:gridSpan w:val="3"/>
            <w:tcBorders>
              <w:bottom w:val="single" w:sz="18" w:space="0" w:color="000000"/>
            </w:tcBorders>
          </w:tcPr>
          <w:p w14:paraId="2FEDF965" w14:textId="77777777" w:rsidR="00825B80" w:rsidRPr="0085459F" w:rsidRDefault="00825B80" w:rsidP="004237AA">
            <w:pPr>
              <w:rPr>
                <w:rFonts w:ascii="Calibri" w:hAnsi="Calibri" w:cs="Calibri"/>
                <w:color w:val="008000"/>
                <w:sz w:val="20"/>
                <w:lang w:val="en-US" w:eastAsia="es-PE"/>
              </w:rPr>
            </w:pPr>
            <w:r w:rsidRPr="0085459F">
              <w:rPr>
                <w:rFonts w:ascii="Calibri" w:hAnsi="Calibri" w:cs="Calibri"/>
                <w:color w:val="008000"/>
                <w:sz w:val="20"/>
                <w:lang w:val="en-US" w:eastAsia="es-PE"/>
              </w:rPr>
              <w:t xml:space="preserve">… </w:t>
            </w:r>
            <w:r w:rsidRPr="0085459F">
              <w:rPr>
                <w:rFonts w:ascii="Calibri" w:hAnsi="Calibri" w:cs="Calibri"/>
                <w:color w:val="FF0000"/>
                <w:sz w:val="20"/>
                <w:lang w:val="en-US"/>
              </w:rPr>
              <w:t>How does this value provide the most accurate information for your project?</w:t>
            </w:r>
          </w:p>
        </w:tc>
      </w:tr>
      <w:tr w:rsidR="00825B80" w:rsidRPr="0085459F" w14:paraId="22298E59" w14:textId="77777777" w:rsidTr="00E435D6">
        <w:trPr>
          <w:trHeight w:val="193"/>
        </w:trPr>
        <w:tc>
          <w:tcPr>
            <w:tcW w:w="2926" w:type="dxa"/>
            <w:vMerge w:val="restart"/>
            <w:tcBorders>
              <w:top w:val="single" w:sz="18" w:space="0" w:color="000000"/>
            </w:tcBorders>
            <w:shd w:val="clear" w:color="auto" w:fill="D6E3BC"/>
          </w:tcPr>
          <w:p w14:paraId="361937CD" w14:textId="77777777" w:rsidR="00825B80" w:rsidRPr="0085459F" w:rsidRDefault="00825B80" w:rsidP="004237AA">
            <w:pPr>
              <w:rPr>
                <w:rFonts w:ascii="Calibri" w:hAnsi="Calibri" w:cs="Calibri"/>
                <w:iCs/>
                <w:sz w:val="20"/>
              </w:rPr>
            </w:pPr>
            <w:r w:rsidRPr="0085459F">
              <w:rPr>
                <w:rStyle w:val="FormatvorlageArial10ptGrnGrau"/>
                <w:rFonts w:ascii="Calibri" w:hAnsi="Calibri" w:cs="Calibri"/>
                <w:b/>
                <w:color w:val="auto"/>
              </w:rPr>
              <w:t>Root-to-Shoot ratio</w:t>
            </w:r>
          </w:p>
        </w:tc>
        <w:tc>
          <w:tcPr>
            <w:tcW w:w="1332" w:type="dxa"/>
            <w:tcBorders>
              <w:top w:val="single" w:sz="18" w:space="0" w:color="000000"/>
            </w:tcBorders>
          </w:tcPr>
          <w:p w14:paraId="007E91A9" w14:textId="77777777" w:rsidR="00825B80" w:rsidRPr="0085459F" w:rsidRDefault="00825B80" w:rsidP="004237AA">
            <w:pPr>
              <w:rPr>
                <w:rStyle w:val="FormatvorlageArial10ptGrnGrau"/>
                <w:rFonts w:ascii="Calibri" w:hAnsi="Calibri" w:cs="Calibri"/>
                <w:iCs/>
                <w:color w:val="auto"/>
              </w:rPr>
            </w:pPr>
            <w:r w:rsidRPr="0085459F">
              <w:rPr>
                <w:rStyle w:val="FormatvorlageArial10ptGrnGrau"/>
                <w:rFonts w:ascii="Calibri" w:hAnsi="Calibri" w:cs="Calibri"/>
                <w:iCs/>
                <w:color w:val="auto"/>
                <w:lang w:val="en-US"/>
              </w:rPr>
              <w:t>Value:</w:t>
            </w:r>
            <w:r w:rsidRPr="0085459F">
              <w:rPr>
                <w:rStyle w:val="FormatvorlageArial10ptGrnGrau"/>
                <w:rFonts w:ascii="Calibri" w:hAnsi="Calibri" w:cs="Calibri"/>
                <w:iCs/>
                <w:lang w:val="en-US"/>
              </w:rPr>
              <w:t xml:space="preserve"> </w:t>
            </w:r>
          </w:p>
        </w:tc>
        <w:tc>
          <w:tcPr>
            <w:tcW w:w="9896" w:type="dxa"/>
            <w:gridSpan w:val="2"/>
            <w:tcBorders>
              <w:top w:val="single" w:sz="18" w:space="0" w:color="000000"/>
            </w:tcBorders>
          </w:tcPr>
          <w:p w14:paraId="12A6C03D" w14:textId="77777777" w:rsidR="00825B80" w:rsidRPr="0085459F" w:rsidRDefault="00825B80" w:rsidP="004237AA">
            <w:pPr>
              <w:rPr>
                <w:rFonts w:ascii="Calibri" w:hAnsi="Calibri" w:cs="Calibri"/>
                <w:iCs/>
                <w:color w:val="808080"/>
                <w:sz w:val="20"/>
              </w:rPr>
            </w:pPr>
            <w:r w:rsidRPr="0085459F">
              <w:rPr>
                <w:rFonts w:ascii="Calibri" w:hAnsi="Calibri" w:cs="Calibri"/>
                <w:b/>
                <w:color w:val="008000"/>
                <w:sz w:val="20"/>
                <w:lang w:val="en-US"/>
              </w:rPr>
              <w:t xml:space="preserve">… </w:t>
            </w:r>
          </w:p>
        </w:tc>
      </w:tr>
      <w:tr w:rsidR="00825B80" w:rsidRPr="0085459F" w14:paraId="5285751A" w14:textId="77777777" w:rsidTr="00E435D6">
        <w:trPr>
          <w:trHeight w:val="193"/>
        </w:trPr>
        <w:tc>
          <w:tcPr>
            <w:tcW w:w="2926" w:type="dxa"/>
            <w:vMerge/>
            <w:shd w:val="clear" w:color="auto" w:fill="D6E3BC"/>
          </w:tcPr>
          <w:p w14:paraId="2F46B56D" w14:textId="77777777" w:rsidR="00825B80" w:rsidRPr="0085459F" w:rsidRDefault="00825B80" w:rsidP="004237AA">
            <w:pPr>
              <w:rPr>
                <w:rStyle w:val="FormatvorlageArial10ptGrnGrau"/>
                <w:rFonts w:ascii="Calibri" w:hAnsi="Calibri" w:cs="Calibri"/>
                <w:b/>
                <w:color w:val="auto"/>
              </w:rPr>
            </w:pPr>
          </w:p>
        </w:tc>
        <w:tc>
          <w:tcPr>
            <w:tcW w:w="1332" w:type="dxa"/>
          </w:tcPr>
          <w:p w14:paraId="46AAE48F" w14:textId="77777777" w:rsidR="00825B80" w:rsidRPr="0085459F" w:rsidRDefault="00825B80" w:rsidP="004237AA">
            <w:pPr>
              <w:rPr>
                <w:rStyle w:val="FormatvorlageArial10ptGrnGrau"/>
                <w:rFonts w:ascii="Calibri" w:hAnsi="Calibri" w:cs="Calibri"/>
                <w:iCs/>
                <w:color w:val="auto"/>
                <w:lang w:val="en-US"/>
              </w:rPr>
            </w:pPr>
            <w:r w:rsidRPr="0085459F">
              <w:rPr>
                <w:rStyle w:val="FormatvorlageArial10ptGrnGrau"/>
                <w:rFonts w:ascii="Calibri" w:hAnsi="Calibri" w:cs="Calibri"/>
                <w:iCs/>
                <w:color w:val="auto"/>
              </w:rPr>
              <w:t xml:space="preserve">Default value: </w:t>
            </w:r>
          </w:p>
        </w:tc>
        <w:tc>
          <w:tcPr>
            <w:tcW w:w="9896" w:type="dxa"/>
            <w:gridSpan w:val="2"/>
          </w:tcPr>
          <w:p w14:paraId="250F2EDC" w14:textId="3BF6B2F7" w:rsidR="00825B80" w:rsidRPr="0085459F" w:rsidRDefault="00BD59B7" w:rsidP="004237AA">
            <w:pPr>
              <w:rPr>
                <w:rStyle w:val="FormatvorlageArial10ptGrnGrau"/>
                <w:rFonts w:ascii="Calibri" w:hAnsi="Calibri" w:cs="Calibri"/>
                <w:iCs/>
                <w:color w:val="auto"/>
                <w:lang w:val="en-US"/>
              </w:rPr>
            </w:pP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Pr>
                <w:rFonts w:ascii="Calibri" w:hAnsi="Calibri"/>
                <w:sz w:val="20"/>
                <w:lang w:val="en-AU"/>
              </w:rPr>
              <w:t>Project-specific</w:t>
            </w:r>
            <w:r w:rsidRPr="0085459F">
              <w:rPr>
                <w:rFonts w:ascii="Calibri" w:hAnsi="Calibri"/>
                <w:sz w:val="20"/>
                <w:lang w:val="en-AU"/>
              </w:rPr>
              <w:t xml:space="preserve">     </w:t>
            </w: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proofErr w:type="gramStart"/>
            <w:r w:rsidRPr="0085459F">
              <w:rPr>
                <w:rFonts w:ascii="Calibri" w:hAnsi="Calibri"/>
                <w:sz w:val="20"/>
                <w:lang w:val="en-AU"/>
              </w:rPr>
              <w:t xml:space="preserve">Regional     </w:t>
            </w:r>
            <w:proofErr w:type="gramEnd"/>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NAME=\"Initial Certification\"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end"/>
            </w:r>
            <w:r w:rsidRPr="0085459F">
              <w:rPr>
                <w:rFonts w:ascii="Calibri" w:hAnsi="Calibri"/>
                <w:sz w:val="20"/>
                <w:lang w:val="en-AU"/>
              </w:rPr>
              <w:fldChar w:fldCharType="end"/>
            </w:r>
            <w:r w:rsidRPr="0085459F">
              <w:rPr>
                <w:rFonts w:ascii="Calibri" w:hAnsi="Calibri"/>
                <w:sz w:val="20"/>
                <w:lang w:val="en-AU"/>
              </w:rPr>
              <w:t>National</w:t>
            </w:r>
            <w:r w:rsidRPr="0085459F">
              <w:rPr>
                <w:rStyle w:val="FormatvorlageArial10ptGrnGrau"/>
                <w:rFonts w:ascii="Calibri" w:hAnsi="Calibri" w:cs="Calibri"/>
                <w:iCs/>
                <w:color w:val="auto"/>
              </w:rPr>
              <w:t xml:space="preserve">     </w:t>
            </w: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NAME=\"Initial Certification\"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end"/>
            </w:r>
            <w:r w:rsidRPr="0085459F">
              <w:rPr>
                <w:rFonts w:ascii="Calibri" w:hAnsi="Calibri"/>
                <w:sz w:val="20"/>
                <w:lang w:val="en-AU"/>
              </w:rPr>
              <w:fldChar w:fldCharType="end"/>
            </w:r>
            <w:r w:rsidRPr="0085459F">
              <w:rPr>
                <w:rFonts w:ascii="Calibri" w:hAnsi="Calibri"/>
                <w:sz w:val="20"/>
                <w:lang w:val="en-AU"/>
              </w:rPr>
              <w:t xml:space="preserve">International     </w:t>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NAME=\"Initial Certification\"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end"/>
            </w:r>
            <w:r w:rsidRPr="0085459F">
              <w:rPr>
                <w:rFonts w:ascii="Calibri" w:hAnsi="Calibri"/>
                <w:sz w:val="20"/>
                <w:lang w:val="en-AU"/>
              </w:rPr>
              <w:fldChar w:fldCharType="end"/>
            </w: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Pr="0085459F">
              <w:rPr>
                <w:rFonts w:ascii="Calibri" w:hAnsi="Calibri"/>
                <w:sz w:val="20"/>
                <w:lang w:val="en-AU"/>
              </w:rPr>
              <w:t>Gold Standard</w:t>
            </w:r>
          </w:p>
        </w:tc>
      </w:tr>
      <w:tr w:rsidR="00825B80" w:rsidRPr="0085459F" w14:paraId="68661F04" w14:textId="77777777" w:rsidTr="00E435D6">
        <w:trPr>
          <w:trHeight w:val="193"/>
        </w:trPr>
        <w:tc>
          <w:tcPr>
            <w:tcW w:w="2926" w:type="dxa"/>
            <w:vMerge/>
            <w:tcBorders>
              <w:bottom w:val="single" w:sz="4" w:space="0" w:color="808080"/>
            </w:tcBorders>
            <w:shd w:val="clear" w:color="auto" w:fill="D6E3BC"/>
          </w:tcPr>
          <w:p w14:paraId="64EA55B6" w14:textId="77777777" w:rsidR="00825B80" w:rsidRPr="0085459F" w:rsidRDefault="00825B80" w:rsidP="004237AA">
            <w:pPr>
              <w:rPr>
                <w:rStyle w:val="FormatvorlageArial10ptGrnGrau"/>
                <w:rFonts w:ascii="Calibri" w:hAnsi="Calibri" w:cs="Calibri"/>
                <w:b/>
                <w:color w:val="auto"/>
              </w:rPr>
            </w:pPr>
          </w:p>
        </w:tc>
        <w:tc>
          <w:tcPr>
            <w:tcW w:w="1332" w:type="dxa"/>
            <w:tcBorders>
              <w:bottom w:val="single" w:sz="4" w:space="0" w:color="808080"/>
            </w:tcBorders>
          </w:tcPr>
          <w:p w14:paraId="0CE71D35" w14:textId="77777777" w:rsidR="00825B80" w:rsidRPr="0085459F" w:rsidRDefault="00825B80" w:rsidP="004237AA">
            <w:pPr>
              <w:rPr>
                <w:rStyle w:val="FormatvorlageArial10ptGrnGrau"/>
                <w:rFonts w:ascii="Calibri" w:hAnsi="Calibri" w:cs="Calibri"/>
                <w:iCs/>
                <w:color w:val="auto"/>
                <w:lang w:val="en-US"/>
              </w:rPr>
            </w:pPr>
            <w:r w:rsidRPr="0085459F">
              <w:rPr>
                <w:rStyle w:val="FormatvorlageArial10ptGrnGrau"/>
                <w:rFonts w:ascii="Calibri" w:hAnsi="Calibri" w:cs="Calibri"/>
                <w:iCs/>
                <w:color w:val="auto"/>
                <w:lang w:val="en-US"/>
              </w:rPr>
              <w:t xml:space="preserve">Reference: </w:t>
            </w:r>
          </w:p>
        </w:tc>
        <w:tc>
          <w:tcPr>
            <w:tcW w:w="9896" w:type="dxa"/>
            <w:gridSpan w:val="2"/>
            <w:tcBorders>
              <w:bottom w:val="single" w:sz="4" w:space="0" w:color="808080"/>
            </w:tcBorders>
          </w:tcPr>
          <w:p w14:paraId="195837EC" w14:textId="77777777" w:rsidR="00825B80" w:rsidRPr="0085459F" w:rsidRDefault="00825B80" w:rsidP="004237AA">
            <w:pPr>
              <w:rPr>
                <w:rStyle w:val="FormatvorlageArial10ptGrnGrau"/>
                <w:rFonts w:ascii="Calibri" w:hAnsi="Calibri" w:cs="Calibri"/>
                <w:iCs/>
                <w:color w:val="auto"/>
                <w:lang w:val="en-US"/>
              </w:rPr>
            </w:pPr>
            <w:r w:rsidRPr="0085459F">
              <w:rPr>
                <w:rFonts w:ascii="Calibri" w:hAnsi="Calibri" w:cs="Calibri"/>
                <w:sz w:val="20"/>
                <w:lang w:val="en-US"/>
              </w:rPr>
              <w:t>…</w:t>
            </w:r>
          </w:p>
        </w:tc>
      </w:tr>
      <w:tr w:rsidR="00825B80" w:rsidRPr="0085459F" w14:paraId="6E0A4B8C" w14:textId="77777777" w:rsidTr="00E435D6">
        <w:trPr>
          <w:trHeight w:val="284"/>
        </w:trPr>
        <w:tc>
          <w:tcPr>
            <w:tcW w:w="2926" w:type="dxa"/>
            <w:tcBorders>
              <w:bottom w:val="single" w:sz="18" w:space="0" w:color="000000"/>
            </w:tcBorders>
            <w:shd w:val="clear" w:color="auto" w:fill="D6E3BC"/>
          </w:tcPr>
          <w:p w14:paraId="30C0C4D4" w14:textId="77777777" w:rsidR="00825B80" w:rsidRPr="0085459F" w:rsidRDefault="00825B80" w:rsidP="004237AA">
            <w:pPr>
              <w:tabs>
                <w:tab w:val="left" w:pos="-36"/>
                <w:tab w:val="left" w:pos="0"/>
              </w:tabs>
              <w:ind w:right="-1"/>
              <w:rPr>
                <w:rFonts w:ascii="Calibri" w:hAnsi="Calibri" w:cs="Calibri"/>
                <w:sz w:val="20"/>
              </w:rPr>
            </w:pPr>
            <w:r w:rsidRPr="0085459F">
              <w:rPr>
                <w:rFonts w:ascii="Calibri" w:hAnsi="Calibri" w:cs="Calibri"/>
                <w:sz w:val="20"/>
              </w:rPr>
              <w:t>Justification of value:</w:t>
            </w:r>
          </w:p>
        </w:tc>
        <w:tc>
          <w:tcPr>
            <w:tcW w:w="11228" w:type="dxa"/>
            <w:gridSpan w:val="3"/>
            <w:tcBorders>
              <w:bottom w:val="single" w:sz="18" w:space="0" w:color="000000"/>
            </w:tcBorders>
          </w:tcPr>
          <w:p w14:paraId="6E4BD3D4" w14:textId="77777777" w:rsidR="00825B80" w:rsidRPr="0085459F" w:rsidRDefault="00825B80" w:rsidP="004237AA">
            <w:pPr>
              <w:rPr>
                <w:rFonts w:ascii="Calibri" w:hAnsi="Calibri" w:cs="Calibri"/>
                <w:color w:val="008000"/>
                <w:sz w:val="20"/>
                <w:lang w:val="en-US" w:eastAsia="es-PE"/>
              </w:rPr>
            </w:pPr>
            <w:r w:rsidRPr="0085459F">
              <w:rPr>
                <w:rFonts w:ascii="Calibri" w:hAnsi="Calibri" w:cs="Calibri"/>
                <w:color w:val="008000"/>
                <w:sz w:val="20"/>
                <w:lang w:val="en-US" w:eastAsia="es-PE"/>
              </w:rPr>
              <w:t xml:space="preserve">… </w:t>
            </w:r>
          </w:p>
        </w:tc>
      </w:tr>
      <w:tr w:rsidR="00E435D6" w:rsidRPr="0085459F" w14:paraId="3858DE71" w14:textId="77777777" w:rsidTr="00E435D6">
        <w:trPr>
          <w:trHeight w:val="284"/>
        </w:trPr>
        <w:tc>
          <w:tcPr>
            <w:tcW w:w="2926" w:type="dxa"/>
            <w:tcBorders>
              <w:top w:val="single" w:sz="18" w:space="0" w:color="000000"/>
            </w:tcBorders>
            <w:shd w:val="clear" w:color="auto" w:fill="9BBB59"/>
            <w:vAlign w:val="center"/>
          </w:tcPr>
          <w:p w14:paraId="1084D609" w14:textId="29F90782" w:rsidR="00E435D6" w:rsidRPr="0085459F" w:rsidRDefault="00E435D6" w:rsidP="00B66169">
            <w:pPr>
              <w:rPr>
                <w:rStyle w:val="FormatvorlageArial10ptGrnGrau"/>
                <w:rFonts w:ascii="Calibri" w:hAnsi="Calibri" w:cs="Calibri"/>
                <w:b/>
                <w:color w:val="auto"/>
                <w:sz w:val="22"/>
              </w:rPr>
            </w:pPr>
            <w:r w:rsidRPr="0085459F">
              <w:rPr>
                <w:rStyle w:val="FormatvorlageArial10ptGrnGrau"/>
                <w:rFonts w:ascii="Calibri" w:hAnsi="Calibri" w:cs="Calibri"/>
                <w:b/>
                <w:color w:val="auto"/>
                <w:sz w:val="22"/>
              </w:rPr>
              <w:t xml:space="preserve">Baseline </w:t>
            </w:r>
            <w:r>
              <w:rPr>
                <w:rStyle w:val="FormatvorlageArial10ptGrnGrau"/>
                <w:rFonts w:ascii="Calibri" w:hAnsi="Calibri" w:cs="Calibri"/>
                <w:b/>
                <w:color w:val="auto"/>
                <w:sz w:val="16"/>
              </w:rPr>
              <w:t>non-t</w:t>
            </w:r>
            <w:r w:rsidRPr="0085459F">
              <w:rPr>
                <w:rStyle w:val="FormatvorlageArial10ptGrnGrau"/>
                <w:rFonts w:ascii="Calibri" w:hAnsi="Calibri" w:cs="Calibri"/>
                <w:b/>
                <w:color w:val="auto"/>
                <w:sz w:val="16"/>
              </w:rPr>
              <w:t>ree biomass</w:t>
            </w:r>
            <w:r>
              <w:rPr>
                <w:rStyle w:val="FormatvorlageArial10ptGrnGrau"/>
                <w:rFonts w:ascii="Calibri" w:hAnsi="Calibri" w:cs="Calibri"/>
                <w:b/>
                <w:color w:val="auto"/>
                <w:sz w:val="16"/>
              </w:rPr>
              <w:t xml:space="preserve"> </w:t>
            </w:r>
            <w:r>
              <w:rPr>
                <w:rStyle w:val="FormatvorlageArial10ptGrnGrau"/>
                <w:rFonts w:ascii="Calibri" w:hAnsi="Calibri" w:cs="Calibri"/>
                <w:iCs/>
                <w:color w:val="FF0000"/>
                <w:szCs w:val="18"/>
              </w:rPr>
              <w:t>[tCO</w:t>
            </w:r>
            <w:r w:rsidRPr="00E435D6">
              <w:rPr>
                <w:rStyle w:val="FormatvorlageArial10ptGrnGrau"/>
                <w:rFonts w:ascii="Calibri" w:hAnsi="Calibri" w:cs="Calibri"/>
                <w:iCs/>
                <w:color w:val="FF0000"/>
                <w:sz w:val="16"/>
                <w:szCs w:val="18"/>
              </w:rPr>
              <w:t>2</w:t>
            </w:r>
            <w:r w:rsidRPr="0039503B">
              <w:rPr>
                <w:rStyle w:val="FormatvorlageArial10ptGrnGrau"/>
                <w:rFonts w:ascii="Calibri" w:hAnsi="Calibri" w:cs="Calibri"/>
                <w:iCs/>
                <w:color w:val="FF0000"/>
                <w:szCs w:val="18"/>
              </w:rPr>
              <w:t>/ha</w:t>
            </w:r>
            <w:r>
              <w:rPr>
                <w:rStyle w:val="FormatvorlageArial10ptGrnGrau"/>
                <w:rFonts w:ascii="Calibri" w:hAnsi="Calibri" w:cs="Calibri"/>
                <w:iCs/>
                <w:color w:val="FF0000"/>
                <w:szCs w:val="18"/>
              </w:rPr>
              <w:t>]</w:t>
            </w:r>
          </w:p>
        </w:tc>
        <w:tc>
          <w:tcPr>
            <w:tcW w:w="11228" w:type="dxa"/>
            <w:gridSpan w:val="3"/>
            <w:tcBorders>
              <w:top w:val="single" w:sz="18" w:space="0" w:color="000000"/>
            </w:tcBorders>
            <w:shd w:val="clear" w:color="auto" w:fill="D6E3BC"/>
            <w:vAlign w:val="center"/>
          </w:tcPr>
          <w:p w14:paraId="5313C427" w14:textId="77777777" w:rsidR="00E435D6" w:rsidRPr="0085459F" w:rsidRDefault="00E435D6" w:rsidP="00B66169">
            <w:pPr>
              <w:rPr>
                <w:rFonts w:ascii="Calibri" w:hAnsi="Calibri" w:cs="Calibri"/>
                <w:b/>
              </w:rPr>
            </w:pPr>
            <w:r w:rsidRPr="0085459F">
              <w:rPr>
                <w:rStyle w:val="FormatvorlageArial10ptGrnGrau"/>
                <w:rFonts w:ascii="Calibri" w:hAnsi="Calibri" w:cs="Calibri"/>
                <w:b/>
                <w:iCs/>
                <w:sz w:val="22"/>
              </w:rPr>
              <w:t>…</w:t>
            </w:r>
            <w:r w:rsidRPr="0085459F">
              <w:rPr>
                <w:rFonts w:ascii="Calibri" w:hAnsi="Calibri" w:cs="Calibri"/>
                <w:b/>
                <w:lang w:val="en-US"/>
              </w:rPr>
              <w:t xml:space="preserve"> </w:t>
            </w:r>
            <w:proofErr w:type="gramStart"/>
            <w:r w:rsidRPr="0085459F">
              <w:rPr>
                <w:rFonts w:ascii="Calibri" w:hAnsi="Calibri" w:cs="Calibri"/>
                <w:b/>
                <w:lang w:val="en-US"/>
              </w:rPr>
              <w:t>tCO</w:t>
            </w:r>
            <w:r w:rsidRPr="0085459F">
              <w:rPr>
                <w:rFonts w:ascii="Calibri" w:hAnsi="Calibri" w:cs="Calibri"/>
                <w:b/>
                <w:sz w:val="18"/>
                <w:lang w:val="en-US"/>
              </w:rPr>
              <w:t>2</w:t>
            </w:r>
            <w:proofErr w:type="gramEnd"/>
            <w:r w:rsidRPr="0085459F">
              <w:rPr>
                <w:rFonts w:ascii="Calibri" w:hAnsi="Calibri" w:cs="Calibri"/>
                <w:b/>
                <w:lang w:val="en-US"/>
              </w:rPr>
              <w:t>/ha</w:t>
            </w:r>
          </w:p>
        </w:tc>
      </w:tr>
      <w:tr w:rsidR="00E435D6" w:rsidRPr="009809EF" w14:paraId="393DEC10" w14:textId="77777777" w:rsidTr="00E435D6">
        <w:trPr>
          <w:trHeight w:val="193"/>
        </w:trPr>
        <w:tc>
          <w:tcPr>
            <w:tcW w:w="2926" w:type="dxa"/>
            <w:tcBorders>
              <w:top w:val="single" w:sz="18" w:space="0" w:color="000000"/>
            </w:tcBorders>
            <w:shd w:val="clear" w:color="auto" w:fill="D6E3BC"/>
          </w:tcPr>
          <w:p w14:paraId="445A5976" w14:textId="77777777" w:rsidR="00E435D6" w:rsidRPr="0085459F" w:rsidRDefault="00E435D6" w:rsidP="00B66169">
            <w:pPr>
              <w:rPr>
                <w:rFonts w:ascii="Calibri" w:hAnsi="Calibri" w:cs="Calibri"/>
                <w:iCs/>
                <w:sz w:val="20"/>
              </w:rPr>
            </w:pPr>
            <w:r>
              <w:rPr>
                <w:rStyle w:val="FormatvorlageArial10ptGrnGrau"/>
                <w:rFonts w:ascii="Calibri" w:hAnsi="Calibri" w:cs="Calibri"/>
                <w:b/>
                <w:color w:val="auto"/>
              </w:rPr>
              <w:t xml:space="preserve">Area </w:t>
            </w:r>
            <w:r w:rsidRPr="009809EF">
              <w:rPr>
                <w:rStyle w:val="FormatvorlageArial10ptGrnGrau"/>
                <w:rFonts w:ascii="Calibri" w:hAnsi="Calibri" w:cs="Calibri"/>
                <w:color w:val="auto"/>
              </w:rPr>
              <w:t>(of this stratum)</w:t>
            </w:r>
          </w:p>
        </w:tc>
        <w:tc>
          <w:tcPr>
            <w:tcW w:w="1346" w:type="dxa"/>
            <w:gridSpan w:val="2"/>
            <w:tcBorders>
              <w:top w:val="single" w:sz="18" w:space="0" w:color="000000"/>
            </w:tcBorders>
          </w:tcPr>
          <w:p w14:paraId="5926D77C" w14:textId="77777777" w:rsidR="00E435D6" w:rsidRPr="0085459F" w:rsidRDefault="00E435D6" w:rsidP="00B66169">
            <w:pPr>
              <w:rPr>
                <w:rStyle w:val="FormatvorlageArial10ptGrnGrau"/>
                <w:rFonts w:ascii="Calibri" w:hAnsi="Calibri" w:cs="Calibri"/>
                <w:iCs/>
                <w:color w:val="auto"/>
              </w:rPr>
            </w:pPr>
            <w:r>
              <w:rPr>
                <w:rStyle w:val="FormatvorlageArial10ptGrnGrau"/>
                <w:rFonts w:ascii="Calibri" w:hAnsi="Calibri" w:cs="Calibri"/>
                <w:iCs/>
                <w:color w:val="auto"/>
                <w:lang w:val="en-US"/>
              </w:rPr>
              <w:t>Area:</w:t>
            </w:r>
          </w:p>
        </w:tc>
        <w:tc>
          <w:tcPr>
            <w:tcW w:w="9882" w:type="dxa"/>
            <w:tcBorders>
              <w:top w:val="single" w:sz="18" w:space="0" w:color="000000"/>
            </w:tcBorders>
          </w:tcPr>
          <w:p w14:paraId="4225A529" w14:textId="77777777" w:rsidR="00E435D6" w:rsidRPr="009809EF" w:rsidRDefault="00E435D6" w:rsidP="00B66169">
            <w:pPr>
              <w:rPr>
                <w:rFonts w:ascii="Calibri" w:hAnsi="Calibri" w:cs="Calibri"/>
                <w:b/>
                <w:iCs/>
                <w:color w:val="808080"/>
                <w:sz w:val="20"/>
              </w:rPr>
            </w:pPr>
            <w:r w:rsidRPr="009809EF">
              <w:rPr>
                <w:rFonts w:ascii="Calibri" w:hAnsi="Calibri" w:cs="Calibri"/>
                <w:b/>
                <w:color w:val="008000"/>
                <w:lang w:val="en-US"/>
              </w:rPr>
              <w:t xml:space="preserve">… </w:t>
            </w:r>
            <w:proofErr w:type="gramStart"/>
            <w:r>
              <w:rPr>
                <w:rFonts w:ascii="Calibri" w:hAnsi="Calibri" w:cs="Calibri"/>
                <w:b/>
                <w:lang w:val="en-US"/>
              </w:rPr>
              <w:t>ha</w:t>
            </w:r>
            <w:proofErr w:type="gramEnd"/>
          </w:p>
        </w:tc>
      </w:tr>
      <w:tr w:rsidR="00E435D6" w:rsidRPr="0085459F" w14:paraId="1E067057" w14:textId="77777777" w:rsidTr="00E435D6">
        <w:trPr>
          <w:trHeight w:val="284"/>
        </w:trPr>
        <w:tc>
          <w:tcPr>
            <w:tcW w:w="2926" w:type="dxa"/>
            <w:tcBorders>
              <w:top w:val="single" w:sz="18" w:space="0" w:color="000000"/>
            </w:tcBorders>
            <w:shd w:val="clear" w:color="auto" w:fill="9BBB59"/>
            <w:vAlign w:val="center"/>
          </w:tcPr>
          <w:p w14:paraId="1795F74F" w14:textId="4851D28A" w:rsidR="00E435D6" w:rsidRPr="0085459F" w:rsidRDefault="00E435D6" w:rsidP="00B66169">
            <w:pPr>
              <w:rPr>
                <w:rStyle w:val="FormatvorlageArial10ptGrnGrau"/>
                <w:rFonts w:ascii="Calibri" w:hAnsi="Calibri" w:cs="Calibri"/>
                <w:b/>
                <w:color w:val="auto"/>
                <w:sz w:val="22"/>
              </w:rPr>
            </w:pPr>
            <w:r w:rsidRPr="0085459F">
              <w:rPr>
                <w:rStyle w:val="FormatvorlageArial10ptGrnGrau"/>
                <w:rFonts w:ascii="Calibri" w:hAnsi="Calibri" w:cs="Calibri"/>
                <w:b/>
                <w:color w:val="auto"/>
                <w:sz w:val="22"/>
              </w:rPr>
              <w:t xml:space="preserve">Baseline </w:t>
            </w:r>
            <w:r>
              <w:rPr>
                <w:rStyle w:val="FormatvorlageArial10ptGrnGrau"/>
                <w:rFonts w:ascii="Calibri" w:hAnsi="Calibri" w:cs="Calibri"/>
                <w:b/>
                <w:color w:val="auto"/>
                <w:sz w:val="16"/>
              </w:rPr>
              <w:t>non-tr</w:t>
            </w:r>
            <w:r w:rsidRPr="0085459F">
              <w:rPr>
                <w:rStyle w:val="FormatvorlageArial10ptGrnGrau"/>
                <w:rFonts w:ascii="Calibri" w:hAnsi="Calibri" w:cs="Calibri"/>
                <w:b/>
                <w:color w:val="auto"/>
                <w:sz w:val="16"/>
              </w:rPr>
              <w:t>ee biomass</w:t>
            </w:r>
            <w:r>
              <w:rPr>
                <w:rStyle w:val="FormatvorlageArial10ptGrnGrau"/>
                <w:rFonts w:ascii="Calibri" w:hAnsi="Calibri" w:cs="Calibri"/>
                <w:b/>
                <w:color w:val="auto"/>
                <w:sz w:val="16"/>
              </w:rPr>
              <w:t xml:space="preserve"> </w:t>
            </w:r>
            <w:r>
              <w:rPr>
                <w:rStyle w:val="FormatvorlageArial10ptGrnGrau"/>
                <w:rFonts w:ascii="Calibri" w:hAnsi="Calibri" w:cs="Calibri"/>
                <w:iCs/>
                <w:color w:val="FF0000"/>
                <w:szCs w:val="18"/>
              </w:rPr>
              <w:t>[tCO</w:t>
            </w:r>
            <w:r w:rsidRPr="00E435D6">
              <w:rPr>
                <w:rStyle w:val="FormatvorlageArial10ptGrnGrau"/>
                <w:rFonts w:ascii="Calibri" w:hAnsi="Calibri" w:cs="Calibri"/>
                <w:iCs/>
                <w:color w:val="FF0000"/>
                <w:sz w:val="16"/>
                <w:szCs w:val="18"/>
              </w:rPr>
              <w:t>2</w:t>
            </w:r>
            <w:r>
              <w:rPr>
                <w:rStyle w:val="FormatvorlageArial10ptGrnGrau"/>
                <w:rFonts w:ascii="Calibri" w:hAnsi="Calibri" w:cs="Calibri"/>
                <w:iCs/>
                <w:color w:val="FF0000"/>
                <w:szCs w:val="18"/>
              </w:rPr>
              <w:t>]</w:t>
            </w:r>
          </w:p>
        </w:tc>
        <w:tc>
          <w:tcPr>
            <w:tcW w:w="11228" w:type="dxa"/>
            <w:gridSpan w:val="3"/>
            <w:tcBorders>
              <w:top w:val="single" w:sz="18" w:space="0" w:color="000000"/>
            </w:tcBorders>
            <w:shd w:val="clear" w:color="auto" w:fill="D6E3BC"/>
            <w:vAlign w:val="center"/>
          </w:tcPr>
          <w:p w14:paraId="6F3D4ED7" w14:textId="77777777" w:rsidR="00E435D6" w:rsidRPr="0085459F" w:rsidRDefault="00E435D6" w:rsidP="00B66169">
            <w:pPr>
              <w:rPr>
                <w:rFonts w:ascii="Calibri" w:hAnsi="Calibri" w:cs="Calibri"/>
                <w:b/>
              </w:rPr>
            </w:pPr>
            <w:r w:rsidRPr="0085459F">
              <w:rPr>
                <w:rStyle w:val="FormatvorlageArial10ptGrnGrau"/>
                <w:rFonts w:ascii="Calibri" w:hAnsi="Calibri" w:cs="Calibri"/>
                <w:b/>
                <w:iCs/>
                <w:sz w:val="22"/>
              </w:rPr>
              <w:t>…</w:t>
            </w:r>
            <w:r w:rsidRPr="0085459F">
              <w:rPr>
                <w:rFonts w:ascii="Calibri" w:hAnsi="Calibri" w:cs="Calibri"/>
                <w:b/>
                <w:lang w:val="en-US"/>
              </w:rPr>
              <w:t xml:space="preserve"> </w:t>
            </w:r>
            <w:proofErr w:type="gramStart"/>
            <w:r w:rsidRPr="0085459F">
              <w:rPr>
                <w:rFonts w:ascii="Calibri" w:hAnsi="Calibri" w:cs="Calibri"/>
                <w:b/>
                <w:lang w:val="en-US"/>
              </w:rPr>
              <w:t>tCO</w:t>
            </w:r>
            <w:r w:rsidRPr="0085459F">
              <w:rPr>
                <w:rFonts w:ascii="Calibri" w:hAnsi="Calibri" w:cs="Calibri"/>
                <w:b/>
                <w:sz w:val="18"/>
                <w:lang w:val="en-US"/>
              </w:rPr>
              <w:t>2</w:t>
            </w:r>
            <w:proofErr w:type="gramEnd"/>
          </w:p>
        </w:tc>
      </w:tr>
    </w:tbl>
    <w:p w14:paraId="6D0C6B7F" w14:textId="77777777" w:rsidR="00E435D6" w:rsidRPr="0085459F" w:rsidRDefault="00E435D6" w:rsidP="00595E7B">
      <w:pPr>
        <w:rPr>
          <w:rStyle w:val="RegulartextArial10pt"/>
          <w:rFonts w:ascii="Calibri" w:hAnsi="Calibri" w:cs="Calibri"/>
        </w:rPr>
      </w:pPr>
    </w:p>
    <w:sectPr w:rsidR="00E435D6" w:rsidRPr="0085459F" w:rsidSect="006A0BB6">
      <w:headerReference w:type="default" r:id="rId8"/>
      <w:footerReference w:type="even" r:id="rId9"/>
      <w:footerReference w:type="default" r:id="rId10"/>
      <w:type w:val="continuous"/>
      <w:pgSz w:w="16838" w:h="11906" w:orient="landscape"/>
      <w:pgMar w:top="1418" w:right="1134" w:bottom="1418" w:left="1418" w:header="709" w:footer="709" w:gutter="0"/>
      <w:pgBorders w:offsetFrom="page">
        <w:top w:val="none" w:sz="0" w:space="0" w:color="000000"/>
        <w:left w:val="none" w:sz="0" w:space="0" w:color="000000"/>
        <w:bottom w:val="none" w:sz="0" w:space="0" w:color="000000"/>
        <w:right w:val="none" w:sz="0" w:space="0" w:color="000000"/>
      </w:pgBorders>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4428C3" w14:textId="77777777" w:rsidR="00EE7FD4" w:rsidRDefault="00EE7FD4">
      <w:r>
        <w:separator/>
      </w:r>
    </w:p>
  </w:endnote>
  <w:endnote w:type="continuationSeparator" w:id="0">
    <w:p w14:paraId="12E25C85" w14:textId="77777777" w:rsidR="00EE7FD4" w:rsidRDefault="00EE7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Myriad Pro">
    <w:panose1 w:val="020B0503030403020204"/>
    <w:charset w:val="00"/>
    <w:family w:val="auto"/>
    <w:pitch w:val="variable"/>
    <w:sig w:usb0="20000287" w:usb1="00000001"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416EA9" w14:textId="77777777" w:rsidR="009A400B" w:rsidRDefault="009A400B" w:rsidP="00AD277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3F3512" w14:textId="77777777" w:rsidR="009A400B" w:rsidRDefault="009A400B" w:rsidP="00EB046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A4F4F6" w14:textId="77777777" w:rsidR="009A400B" w:rsidRPr="00565B83" w:rsidRDefault="009A400B" w:rsidP="00595E7B">
    <w:pPr>
      <w:pStyle w:val="Footer"/>
      <w:framePr w:wrap="around" w:vAnchor="text" w:hAnchor="page" w:x="10239" w:y="4"/>
      <w:rPr>
        <w:rStyle w:val="PageNumber"/>
        <w:rFonts w:ascii="Calibri" w:hAnsi="Calibri"/>
        <w:sz w:val="20"/>
      </w:rPr>
    </w:pPr>
  </w:p>
  <w:p w14:paraId="4E157081" w14:textId="77777777" w:rsidR="009A400B" w:rsidRPr="00565B83" w:rsidRDefault="009A400B" w:rsidP="00595E7B">
    <w:pPr>
      <w:pStyle w:val="Footer"/>
      <w:tabs>
        <w:tab w:val="clear" w:pos="4536"/>
        <w:tab w:val="center" w:pos="6946"/>
      </w:tabs>
      <w:rPr>
        <w:rFonts w:ascii="Calibri" w:hAnsi="Calibri"/>
        <w:sz w:val="20"/>
      </w:rPr>
    </w:pPr>
    <w:r w:rsidRPr="00565B83">
      <w:rPr>
        <w:rStyle w:val="PageNumber"/>
        <w:rFonts w:ascii="Calibri" w:hAnsi="Calibri"/>
        <w:sz w:val="20"/>
      </w:rPr>
      <w:t>Project type: A/R</w:t>
    </w:r>
    <w:r w:rsidRPr="00565B83">
      <w:rPr>
        <w:rStyle w:val="PageNumber"/>
        <w:rFonts w:ascii="Calibri" w:hAnsi="Calibri"/>
        <w:sz w:val="20"/>
      </w:rPr>
      <w:tab/>
    </w:r>
    <w:r w:rsidRPr="00565B83">
      <w:rPr>
        <w:rFonts w:ascii="Calibri" w:hAnsi="Calibri"/>
        <w:sz w:val="20"/>
      </w:rPr>
      <w:t xml:space="preserve">Saved: </w:t>
    </w:r>
    <w:r w:rsidRPr="00565B83">
      <w:rPr>
        <w:rFonts w:ascii="Calibri" w:hAnsi="Calibri"/>
        <w:sz w:val="20"/>
      </w:rPr>
      <w:fldChar w:fldCharType="begin"/>
    </w:r>
    <w:r w:rsidRPr="00565B83">
      <w:rPr>
        <w:rFonts w:ascii="Calibri" w:hAnsi="Calibri"/>
        <w:sz w:val="20"/>
      </w:rPr>
      <w:instrText xml:space="preserve"> SAVEDATE \@ "MMM dd, yyyy" </w:instrText>
    </w:r>
    <w:r w:rsidRPr="00565B83">
      <w:rPr>
        <w:rFonts w:ascii="Calibri" w:hAnsi="Calibri"/>
        <w:sz w:val="20"/>
      </w:rPr>
      <w:fldChar w:fldCharType="separate"/>
    </w:r>
    <w:r w:rsidR="005B6866">
      <w:rPr>
        <w:rFonts w:ascii="Calibri" w:hAnsi="Calibri"/>
        <w:noProof/>
        <w:sz w:val="20"/>
      </w:rPr>
      <w:t>Jun 23, 2014</w:t>
    </w:r>
    <w:r w:rsidRPr="00565B83">
      <w:rPr>
        <w:rFonts w:ascii="Calibri" w:hAnsi="Calibri"/>
        <w:sz w:val="20"/>
      </w:rPr>
      <w:fldChar w:fldCharType="end"/>
    </w:r>
    <w:r w:rsidRPr="00565B83">
      <w:rPr>
        <w:rStyle w:val="PageNumber"/>
        <w:rFonts w:ascii="Calibri" w:hAnsi="Calibri"/>
        <w:sz w:val="20"/>
      </w:rPr>
      <w:tab/>
    </w:r>
    <w:r w:rsidRPr="00565B83">
      <w:rPr>
        <w:rStyle w:val="PageNumber"/>
        <w:rFonts w:ascii="Calibri" w:hAnsi="Calibri"/>
        <w:sz w:val="20"/>
      </w:rPr>
      <w:tab/>
    </w:r>
    <w:r w:rsidRPr="00565B83">
      <w:rPr>
        <w:rStyle w:val="PageNumber"/>
        <w:rFonts w:ascii="Calibri" w:hAnsi="Calibri"/>
        <w:sz w:val="20"/>
      </w:rPr>
      <w:tab/>
    </w:r>
    <w:r w:rsidRPr="00565B83">
      <w:rPr>
        <w:rStyle w:val="PageNumber"/>
        <w:rFonts w:ascii="Calibri" w:hAnsi="Calibri"/>
        <w:sz w:val="20"/>
      </w:rPr>
      <w:tab/>
    </w:r>
    <w:r w:rsidRPr="00565B83">
      <w:rPr>
        <w:rStyle w:val="PageNumber"/>
        <w:rFonts w:ascii="Calibri" w:hAnsi="Calibri"/>
        <w:sz w:val="20"/>
      </w:rPr>
      <w:tab/>
    </w:r>
    <w:r w:rsidRPr="00565B83">
      <w:rPr>
        <w:rStyle w:val="PageNumber"/>
        <w:rFonts w:ascii="Calibri" w:hAnsi="Calibri"/>
        <w:sz w:val="20"/>
      </w:rPr>
      <w:tab/>
    </w:r>
    <w:r w:rsidRPr="00565B83">
      <w:rPr>
        <w:rStyle w:val="PageNumber"/>
        <w:rFonts w:ascii="Calibri" w:hAnsi="Calibri"/>
        <w:sz w:val="20"/>
      </w:rPr>
      <w:tab/>
    </w:r>
    <w:r w:rsidRPr="00565B83">
      <w:rPr>
        <w:rStyle w:val="PageNumber"/>
        <w:rFonts w:ascii="Calibri" w:hAnsi="Calibri"/>
        <w:sz w:val="20"/>
      </w:rPr>
      <w:fldChar w:fldCharType="begin"/>
    </w:r>
    <w:r w:rsidRPr="00565B83">
      <w:rPr>
        <w:rStyle w:val="PageNumber"/>
        <w:rFonts w:ascii="Calibri" w:hAnsi="Calibri"/>
        <w:sz w:val="20"/>
      </w:rPr>
      <w:instrText xml:space="preserve">PAGE  </w:instrText>
    </w:r>
    <w:r w:rsidRPr="00565B83">
      <w:rPr>
        <w:rStyle w:val="PageNumber"/>
        <w:rFonts w:ascii="Calibri" w:hAnsi="Calibri"/>
        <w:sz w:val="20"/>
      </w:rPr>
      <w:fldChar w:fldCharType="separate"/>
    </w:r>
    <w:r w:rsidR="005B6866">
      <w:rPr>
        <w:rStyle w:val="PageNumber"/>
        <w:rFonts w:ascii="Calibri" w:hAnsi="Calibri"/>
        <w:noProof/>
        <w:sz w:val="20"/>
      </w:rPr>
      <w:t>1</w:t>
    </w:r>
    <w:r w:rsidRPr="00565B83">
      <w:rPr>
        <w:rStyle w:val="PageNumber"/>
        <w:rFonts w:ascii="Calibri" w:hAnsi="Calibri"/>
        <w:sz w:val="20"/>
      </w:rPr>
      <w:fldChar w:fldCharType="end"/>
    </w:r>
    <w:r w:rsidRPr="00565B83">
      <w:rPr>
        <w:rStyle w:val="PageNumber"/>
        <w:rFonts w:ascii="Calibri" w:hAnsi="Calibri"/>
        <w:sz w:val="20"/>
      </w:rPr>
      <w:t xml:space="preserve"> </w:t>
    </w:r>
    <w:r w:rsidRPr="00565B83">
      <w:rPr>
        <w:rFonts w:ascii="Calibri" w:hAnsi="Calibri"/>
        <w:sz w:val="20"/>
      </w:rPr>
      <w:t xml:space="preserve">of </w:t>
    </w:r>
    <w:r w:rsidRPr="00565B83">
      <w:rPr>
        <w:rFonts w:ascii="Calibri" w:hAnsi="Calibri"/>
        <w:sz w:val="20"/>
      </w:rPr>
      <w:fldChar w:fldCharType="begin"/>
    </w:r>
    <w:r w:rsidRPr="00565B83">
      <w:rPr>
        <w:rFonts w:ascii="Calibri" w:hAnsi="Calibri"/>
        <w:sz w:val="20"/>
      </w:rPr>
      <w:instrText xml:space="preserve"> NUMPAGES </w:instrText>
    </w:r>
    <w:r w:rsidRPr="00565B83">
      <w:rPr>
        <w:rFonts w:ascii="Calibri" w:hAnsi="Calibri"/>
        <w:sz w:val="20"/>
      </w:rPr>
      <w:fldChar w:fldCharType="separate"/>
    </w:r>
    <w:r w:rsidR="005B6866">
      <w:rPr>
        <w:rFonts w:ascii="Calibri" w:hAnsi="Calibri"/>
        <w:noProof/>
        <w:sz w:val="20"/>
      </w:rPr>
      <w:t>4</w:t>
    </w:r>
    <w:r w:rsidRPr="00565B83">
      <w:rPr>
        <w:rFonts w:ascii="Calibri" w:hAnsi="Calibri"/>
        <w:sz w:val="20"/>
      </w:rPr>
      <w:fldChar w:fldCharType="end"/>
    </w:r>
    <w:r w:rsidRPr="00565B83">
      <w:rPr>
        <w:rFonts w:ascii="Calibri" w:hAnsi="Calibri"/>
        <w:sz w:val="20"/>
      </w:rPr>
      <w:t xml:space="preserve">  </w:t>
    </w:r>
    <w:proofErr w:type="gramStart"/>
    <w:r w:rsidRPr="00565B83">
      <w:rPr>
        <w:rFonts w:ascii="Calibri" w:hAnsi="Calibri"/>
        <w:sz w:val="20"/>
      </w:rPr>
      <w:t>|  Baseline</w:t>
    </w:r>
    <w:proofErr w:type="gramEnd"/>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F3FC5E" w14:textId="77777777" w:rsidR="00EE7FD4" w:rsidRDefault="00EE7FD4">
      <w:r>
        <w:separator/>
      </w:r>
    </w:p>
  </w:footnote>
  <w:footnote w:type="continuationSeparator" w:id="0">
    <w:p w14:paraId="7376DA8B" w14:textId="77777777" w:rsidR="00EE7FD4" w:rsidRDefault="00EE7FD4">
      <w:r>
        <w:continuationSeparator/>
      </w:r>
    </w:p>
  </w:footnote>
  <w:footnote w:id="1">
    <w:p w14:paraId="1E5258F1" w14:textId="77777777" w:rsidR="009A400B" w:rsidRPr="00BF2F63" w:rsidRDefault="009A400B" w:rsidP="00F20DA9">
      <w:pPr>
        <w:pStyle w:val="FootnoteText"/>
        <w:ind w:left="2127" w:hanging="2127"/>
        <w:rPr>
          <w:rFonts w:ascii="Calibri" w:hAnsi="Calibri" w:cs="Cambria"/>
          <w:bCs/>
          <w:color w:val="808080"/>
          <w:sz w:val="16"/>
          <w:szCs w:val="16"/>
          <w:lang w:val="en-AU"/>
        </w:rPr>
      </w:pPr>
      <w:r w:rsidRPr="00BF2F63">
        <w:rPr>
          <w:rStyle w:val="FootnoteReference"/>
          <w:rFonts w:ascii="Calibri" w:hAnsi="Calibri"/>
          <w:color w:val="808080"/>
          <w:sz w:val="16"/>
          <w:szCs w:val="16"/>
          <w:lang w:val="en-AU"/>
        </w:rPr>
        <w:footnoteRef/>
      </w:r>
      <w:r w:rsidRPr="00BF2F63">
        <w:rPr>
          <w:rFonts w:ascii="Calibri" w:hAnsi="Calibri"/>
          <w:color w:val="808080"/>
          <w:sz w:val="16"/>
          <w:szCs w:val="16"/>
          <w:lang w:val="en-AU"/>
        </w:rPr>
        <w:t xml:space="preserve"> </w:t>
      </w:r>
      <w:r w:rsidRPr="00BF2F63">
        <w:rPr>
          <w:rFonts w:ascii="Calibri" w:hAnsi="Calibri" w:cs="Cambria"/>
          <w:color w:val="808080"/>
          <w:sz w:val="16"/>
          <w:szCs w:val="16"/>
          <w:lang w:val="en-AU"/>
        </w:rPr>
        <w:t>Local default values</w:t>
      </w:r>
      <w:r w:rsidRPr="00BF2F63">
        <w:rPr>
          <w:rFonts w:ascii="Calibri" w:hAnsi="Calibri" w:cs="Cambria"/>
          <w:color w:val="808080"/>
          <w:sz w:val="16"/>
          <w:szCs w:val="16"/>
          <w:lang w:val="en-AU"/>
        </w:rPr>
        <w:tab/>
      </w:r>
      <w:r w:rsidRPr="00BF2F63">
        <w:rPr>
          <w:rFonts w:ascii="Calibri" w:hAnsi="Calibri" w:cs="Cambria"/>
          <w:bCs/>
          <w:color w:val="808080"/>
          <w:sz w:val="16"/>
          <w:szCs w:val="16"/>
          <w:lang w:val="en-AU"/>
        </w:rPr>
        <w:t xml:space="preserve">Local </w:t>
      </w:r>
      <w:r w:rsidRPr="00BF2F63">
        <w:rPr>
          <w:rFonts w:ascii="Calibri" w:hAnsi="Calibri" w:cs="Cambria"/>
          <w:bCs/>
          <w:i/>
          <w:color w:val="808080"/>
          <w:sz w:val="16"/>
          <w:szCs w:val="16"/>
          <w:lang w:val="en-AU"/>
        </w:rPr>
        <w:t>default values</w:t>
      </w:r>
      <w:r w:rsidRPr="00BF2F63">
        <w:rPr>
          <w:rFonts w:ascii="Calibri" w:hAnsi="Calibri" w:cs="Cambria"/>
          <w:bCs/>
          <w:color w:val="808080"/>
          <w:sz w:val="16"/>
          <w:szCs w:val="16"/>
          <w:lang w:val="en-AU"/>
        </w:rPr>
        <w:t xml:space="preserve"> are </w:t>
      </w:r>
      <w:r w:rsidRPr="00BF2F63">
        <w:rPr>
          <w:rFonts w:ascii="Calibri" w:hAnsi="Calibri" w:cs="Cambria"/>
          <w:bCs/>
          <w:color w:val="808080"/>
          <w:sz w:val="16"/>
          <w:szCs w:val="16"/>
          <w:u w:val="dotted"/>
          <w:lang w:val="en-AU"/>
        </w:rPr>
        <w:t>project area</w:t>
      </w:r>
      <w:r w:rsidRPr="00BF2F63">
        <w:rPr>
          <w:rFonts w:ascii="Calibri" w:hAnsi="Calibri" w:cs="Cambria"/>
          <w:bCs/>
          <w:color w:val="808080"/>
          <w:sz w:val="16"/>
          <w:szCs w:val="16"/>
          <w:lang w:val="en-AU"/>
        </w:rPr>
        <w:t xml:space="preserve"> specific value generated through a ‘</w:t>
      </w:r>
      <w:r w:rsidRPr="00BF2F63">
        <w:rPr>
          <w:rFonts w:ascii="Calibri" w:hAnsi="Calibri" w:cs="Cambria"/>
          <w:bCs/>
          <w:color w:val="808080"/>
          <w:sz w:val="16"/>
          <w:szCs w:val="16"/>
          <w:u w:val="dotted"/>
          <w:lang w:val="en-AU"/>
        </w:rPr>
        <w:t>tree</w:t>
      </w:r>
      <w:r w:rsidRPr="00BF2F63">
        <w:rPr>
          <w:rFonts w:ascii="Calibri" w:hAnsi="Calibri" w:cs="Cambria"/>
          <w:bCs/>
          <w:color w:val="808080"/>
          <w:sz w:val="16"/>
          <w:szCs w:val="16"/>
          <w:lang w:val="en-AU"/>
        </w:rPr>
        <w:t>’ and ‘non-</w:t>
      </w:r>
      <w:r w:rsidRPr="00BF2F63">
        <w:rPr>
          <w:rFonts w:ascii="Calibri" w:hAnsi="Calibri" w:cs="Cambria"/>
          <w:bCs/>
          <w:color w:val="808080"/>
          <w:sz w:val="16"/>
          <w:szCs w:val="16"/>
          <w:u w:val="dotted"/>
          <w:lang w:val="en-AU"/>
        </w:rPr>
        <w:t>tree</w:t>
      </w:r>
      <w:r w:rsidRPr="00BF2F63">
        <w:rPr>
          <w:rFonts w:ascii="Calibri" w:hAnsi="Calibri" w:cs="Cambria"/>
          <w:bCs/>
          <w:color w:val="808080"/>
          <w:sz w:val="16"/>
          <w:szCs w:val="16"/>
          <w:lang w:val="en-AU"/>
        </w:rPr>
        <w:t xml:space="preserve">’ inventory on the </w:t>
      </w:r>
      <w:r w:rsidRPr="00BF2F63">
        <w:rPr>
          <w:rFonts w:ascii="Calibri" w:hAnsi="Calibri" w:cs="Cambria"/>
          <w:bCs/>
          <w:color w:val="808080"/>
          <w:sz w:val="16"/>
          <w:szCs w:val="16"/>
          <w:u w:val="dotted"/>
          <w:lang w:val="en-AU"/>
        </w:rPr>
        <w:t>project area</w:t>
      </w:r>
      <w:r w:rsidRPr="00BF2F63">
        <w:rPr>
          <w:rFonts w:ascii="Calibri" w:hAnsi="Calibri" w:cs="Cambria"/>
          <w:bCs/>
          <w:color w:val="808080"/>
          <w:sz w:val="16"/>
          <w:szCs w:val="16"/>
          <w:lang w:val="en-AU"/>
        </w:rPr>
        <w:t>.</w:t>
      </w:r>
    </w:p>
  </w:footnote>
  <w:footnote w:id="2">
    <w:p w14:paraId="582ACD85" w14:textId="77777777" w:rsidR="009A400B" w:rsidRPr="00BF2F63" w:rsidRDefault="009A400B" w:rsidP="00F20DA9">
      <w:pPr>
        <w:pStyle w:val="FootnoteText"/>
        <w:ind w:left="2127" w:hanging="2127"/>
        <w:rPr>
          <w:rFonts w:ascii="Calibri" w:hAnsi="Calibri" w:cs="Cambria"/>
          <w:bCs/>
          <w:color w:val="808080"/>
          <w:sz w:val="16"/>
          <w:szCs w:val="16"/>
          <w:lang w:val="en-AU"/>
        </w:rPr>
      </w:pPr>
      <w:r w:rsidRPr="00BF2F63">
        <w:rPr>
          <w:rStyle w:val="FootnoteReference"/>
          <w:rFonts w:ascii="Calibri" w:hAnsi="Calibri"/>
          <w:color w:val="808080"/>
          <w:sz w:val="16"/>
          <w:szCs w:val="16"/>
          <w:lang w:val="en-AU"/>
        </w:rPr>
        <w:footnoteRef/>
      </w:r>
      <w:r w:rsidRPr="00BF2F63">
        <w:rPr>
          <w:rFonts w:ascii="Calibri" w:hAnsi="Calibri"/>
          <w:color w:val="808080"/>
          <w:sz w:val="16"/>
          <w:szCs w:val="16"/>
          <w:lang w:val="en-AU"/>
        </w:rPr>
        <w:t xml:space="preserve"> </w:t>
      </w:r>
      <w:r w:rsidRPr="00BF2F63">
        <w:rPr>
          <w:rFonts w:ascii="Calibri" w:hAnsi="Calibri" w:cs="Cambria"/>
          <w:color w:val="808080"/>
          <w:sz w:val="16"/>
          <w:szCs w:val="16"/>
          <w:lang w:val="en-AU"/>
        </w:rPr>
        <w:t>International default values</w:t>
      </w:r>
      <w:r w:rsidRPr="00BF2F63">
        <w:rPr>
          <w:rFonts w:ascii="Calibri" w:hAnsi="Calibri" w:cs="Cambria"/>
          <w:color w:val="808080"/>
          <w:sz w:val="16"/>
          <w:szCs w:val="16"/>
          <w:lang w:val="en-AU"/>
        </w:rPr>
        <w:tab/>
      </w:r>
      <w:r w:rsidRPr="00BF2F63">
        <w:rPr>
          <w:rFonts w:ascii="Calibri" w:hAnsi="Calibri" w:cs="Cambria"/>
          <w:bCs/>
          <w:color w:val="808080"/>
          <w:sz w:val="16"/>
          <w:szCs w:val="16"/>
          <w:lang w:val="en-AU"/>
        </w:rPr>
        <w:t xml:space="preserve">International </w:t>
      </w:r>
      <w:r w:rsidRPr="00BF2F63">
        <w:rPr>
          <w:rFonts w:ascii="Calibri" w:hAnsi="Calibri" w:cs="Cambria"/>
          <w:bCs/>
          <w:i/>
          <w:color w:val="808080"/>
          <w:sz w:val="16"/>
          <w:szCs w:val="16"/>
          <w:lang w:val="en-AU"/>
        </w:rPr>
        <w:t>default values</w:t>
      </w:r>
      <w:r w:rsidRPr="00BF2F63">
        <w:rPr>
          <w:rFonts w:ascii="Calibri" w:hAnsi="Calibri" w:cs="Cambria"/>
          <w:bCs/>
          <w:color w:val="808080"/>
          <w:sz w:val="16"/>
          <w:szCs w:val="16"/>
          <w:lang w:val="en-AU"/>
        </w:rPr>
        <w:t xml:space="preserve"> are found e.g. in the </w:t>
      </w:r>
      <w:r w:rsidRPr="00BF2F63">
        <w:rPr>
          <w:rFonts w:ascii="Calibri" w:hAnsi="Calibri" w:cs="Cambria"/>
          <w:bCs/>
          <w:i/>
          <w:color w:val="808080"/>
          <w:sz w:val="16"/>
          <w:szCs w:val="16"/>
          <w:lang w:val="en-AU"/>
        </w:rPr>
        <w:t>IPCC Guidelines for National GHG Inventories</w:t>
      </w:r>
      <w:r w:rsidRPr="00BF2F63">
        <w:rPr>
          <w:rFonts w:ascii="Calibri" w:hAnsi="Calibri" w:cs="Cambria"/>
          <w:bCs/>
          <w:color w:val="808080"/>
          <w:sz w:val="16"/>
          <w:szCs w:val="16"/>
          <w:lang w:val="en-AU"/>
        </w:rPr>
        <w:t xml:space="preserve">: </w:t>
      </w:r>
      <w:hyperlink r:id="rId1" w:history="1">
        <w:r w:rsidRPr="00BF2F63">
          <w:rPr>
            <w:rStyle w:val="Hyperlink"/>
            <w:rFonts w:ascii="Calibri" w:hAnsi="Calibri" w:cs="Cambria"/>
            <w:bCs/>
            <w:sz w:val="16"/>
            <w:szCs w:val="16"/>
            <w:lang w:val="en-AU"/>
          </w:rPr>
          <w:t>http://www.ipcc-nggip.iges.or.jp/public/2006gl/pdf/4_Volume4/V4_04_Ch4_Forest_Land.pdf</w:t>
        </w:r>
      </w:hyperlink>
      <w:r w:rsidRPr="00BF2F63">
        <w:rPr>
          <w:rFonts w:ascii="Calibri" w:hAnsi="Calibri" w:cs="Cambria"/>
          <w:bCs/>
          <w:color w:val="808080"/>
          <w:sz w:val="16"/>
          <w:szCs w:val="16"/>
          <w:lang w:val="en-AU"/>
        </w:rP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046969" w14:textId="77777777" w:rsidR="009A400B" w:rsidRPr="00C82E7A" w:rsidRDefault="009A400B" w:rsidP="00E62596">
    <w:pPr>
      <w:pStyle w:val="Header"/>
      <w:rPr>
        <w:rFonts w:ascii="Myriad Pro" w:hAnsi="Myriad Pro" w:cs="Arial"/>
        <w:color w:val="FFFFFF"/>
      </w:rPr>
    </w:pPr>
    <w:r>
      <w:rPr>
        <w:noProof/>
        <w:lang w:val="en-US"/>
      </w:rPr>
      <mc:AlternateContent>
        <mc:Choice Requires="wps">
          <w:drawing>
            <wp:anchor distT="0" distB="0" distL="114300" distR="114300" simplePos="0" relativeHeight="251657216" behindDoc="0" locked="0" layoutInCell="1" allowOverlap="1" wp14:anchorId="31905907" wp14:editId="09B43132">
              <wp:simplePos x="0" y="0"/>
              <wp:positionH relativeFrom="column">
                <wp:posOffset>3990975</wp:posOffset>
              </wp:positionH>
              <wp:positionV relativeFrom="paragraph">
                <wp:posOffset>-241935</wp:posOffset>
              </wp:positionV>
              <wp:extent cx="4977130" cy="594995"/>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7130" cy="594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7FE41A" w14:textId="77777777" w:rsidR="009A400B" w:rsidRPr="00565B83" w:rsidRDefault="009A400B" w:rsidP="00F20DA9">
                          <w:pPr>
                            <w:jc w:val="right"/>
                            <w:rPr>
                              <w:rFonts w:ascii="Calibri" w:hAnsi="Calibri" w:cs="Arial"/>
                              <w:color w:val="000000"/>
                              <w:spacing w:val="10"/>
                              <w:lang w:val="en-US"/>
                            </w:rPr>
                          </w:pPr>
                          <w:r w:rsidRPr="00565B83">
                            <w:rPr>
                              <w:rFonts w:ascii="Calibri" w:hAnsi="Calibri" w:cs="Arial"/>
                              <w:b/>
                              <w:color w:val="000000"/>
                              <w:spacing w:val="10"/>
                              <w:kern w:val="32"/>
                              <w:sz w:val="28"/>
                            </w:rPr>
                            <w:t>Baseline</w:t>
                          </w:r>
                          <w:r w:rsidRPr="00565B83">
                            <w:rPr>
                              <w:rFonts w:ascii="Calibri" w:hAnsi="Calibri" w:cs="Arial"/>
                              <w:b/>
                              <w:color w:val="000000"/>
                              <w:spacing w:val="10"/>
                              <w:kern w:val="32"/>
                              <w:sz w:val="28"/>
                            </w:rPr>
                            <w:br/>
                          </w:r>
                          <w:r w:rsidRPr="00565B83">
                            <w:rPr>
                              <w:rFonts w:ascii="Calibri" w:hAnsi="Calibri" w:cs="Arial"/>
                              <w:color w:val="000000"/>
                              <w:spacing w:val="10"/>
                              <w:kern w:val="32"/>
                            </w:rPr>
                            <w:t>Version: 0.9 (Road-Test)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9" type="#_x0000_t202" style="position:absolute;margin-left:314.25pt;margin-top:-19pt;width:391.9pt;height:46.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" filled="f" stroked="f">
              <v:textbox>
                <w:txbxContent>
                  <w:p w14:paraId="7F7FE41A" w14:textId="77777777" w:rsidR="009A400B" w:rsidRPr="00565B83" w:rsidRDefault="009A400B" w:rsidP="00F20DA9">
                    <w:pPr>
                      <w:jc w:val="right"/>
                      <w:rPr>
                        <w:rFonts w:ascii="Calibri" w:hAnsi="Calibri" w:cs="Arial"/>
                        <w:color w:val="000000"/>
                        <w:spacing w:val="10"/>
                        <w:lang w:val="en-US"/>
                      </w:rPr>
                    </w:pPr>
                    <w:r w:rsidRPr="00565B83">
                      <w:rPr>
                        <w:rFonts w:ascii="Calibri" w:hAnsi="Calibri" w:cs="Arial"/>
                        <w:b/>
                        <w:color w:val="000000"/>
                        <w:spacing w:val="10"/>
                        <w:kern w:val="32"/>
                        <w:sz w:val="28"/>
                      </w:rPr>
                      <w:t>Baseline</w:t>
                    </w:r>
                    <w:r w:rsidRPr="00565B83">
                      <w:rPr>
                        <w:rFonts w:ascii="Calibri" w:hAnsi="Calibri" w:cs="Arial"/>
                        <w:b/>
                        <w:color w:val="000000"/>
                        <w:spacing w:val="10"/>
                        <w:kern w:val="32"/>
                        <w:sz w:val="28"/>
                      </w:rPr>
                      <w:br/>
                    </w:r>
                    <w:r w:rsidRPr="00565B83">
                      <w:rPr>
                        <w:rFonts w:ascii="Calibri" w:hAnsi="Calibri" w:cs="Arial"/>
                        <w:color w:val="000000"/>
                        <w:spacing w:val="10"/>
                        <w:kern w:val="32"/>
                      </w:rPr>
                      <w:t>Version: 0.9 (Road-Test)</w:t>
                    </w:r>
                  </w:p>
                </w:txbxContent>
              </v:textbox>
            </v:shape>
          </w:pict>
        </mc:Fallback>
      </mc:AlternateContent>
    </w:r>
    <w:r>
      <w:rPr>
        <w:noProof/>
        <w:lang w:val="en-US"/>
      </w:rPr>
      <w:drawing>
        <wp:anchor distT="0" distB="0" distL="114300" distR="114300" simplePos="0" relativeHeight="251658240" behindDoc="0" locked="0" layoutInCell="1" allowOverlap="1" wp14:anchorId="60D001DC" wp14:editId="26E445B1">
          <wp:simplePos x="0" y="0"/>
          <wp:positionH relativeFrom="column">
            <wp:posOffset>19685</wp:posOffset>
          </wp:positionH>
          <wp:positionV relativeFrom="paragraph">
            <wp:posOffset>-206375</wp:posOffset>
          </wp:positionV>
          <wp:extent cx="2068830" cy="420370"/>
          <wp:effectExtent l="0" t="0" r="0" b="11430"/>
          <wp:wrapNone/>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8830" cy="4203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2E7A">
      <w:rPr>
        <w:rFonts w:ascii="Myriad Pro" w:hAnsi="Myriad Pro" w:cs="Arial"/>
        <w:color w:val="FFFFFF"/>
      </w:rPr>
      <w:t xml:space="preserve"> </w:t>
    </w:r>
  </w:p>
  <w:p w14:paraId="6F4CB01E" w14:textId="77777777" w:rsidR="009A400B" w:rsidRPr="00E62596" w:rsidRDefault="009A400B" w:rsidP="00E6259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A0469D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B9816E6"/>
    <w:lvl w:ilvl="0">
      <w:start w:val="1"/>
      <w:numFmt w:val="decimal"/>
      <w:pStyle w:val="ListNumber5"/>
      <w:lvlText w:val="%1."/>
      <w:lvlJc w:val="left"/>
      <w:pPr>
        <w:tabs>
          <w:tab w:val="num" w:pos="1492"/>
        </w:tabs>
        <w:ind w:left="1492" w:hanging="360"/>
      </w:pPr>
    </w:lvl>
  </w:abstractNum>
  <w:abstractNum w:abstractNumId="2">
    <w:nsid w:val="FFFFFF7D"/>
    <w:multiLevelType w:val="singleLevel"/>
    <w:tmpl w:val="E6F83BE6"/>
    <w:lvl w:ilvl="0">
      <w:start w:val="1"/>
      <w:numFmt w:val="decimal"/>
      <w:pStyle w:val="ListNumber4"/>
      <w:lvlText w:val="%1."/>
      <w:lvlJc w:val="left"/>
      <w:pPr>
        <w:tabs>
          <w:tab w:val="num" w:pos="1209"/>
        </w:tabs>
        <w:ind w:left="1209" w:hanging="360"/>
      </w:pPr>
    </w:lvl>
  </w:abstractNum>
  <w:abstractNum w:abstractNumId="3">
    <w:nsid w:val="FFFFFF7E"/>
    <w:multiLevelType w:val="singleLevel"/>
    <w:tmpl w:val="0AE2DBE2"/>
    <w:lvl w:ilvl="0">
      <w:start w:val="1"/>
      <w:numFmt w:val="decimal"/>
      <w:pStyle w:val="ListNumber3"/>
      <w:lvlText w:val="%1."/>
      <w:lvlJc w:val="left"/>
      <w:pPr>
        <w:tabs>
          <w:tab w:val="num" w:pos="926"/>
        </w:tabs>
        <w:ind w:left="926" w:hanging="360"/>
      </w:pPr>
    </w:lvl>
  </w:abstractNum>
  <w:abstractNum w:abstractNumId="4">
    <w:nsid w:val="FFFFFF7F"/>
    <w:multiLevelType w:val="singleLevel"/>
    <w:tmpl w:val="B6821574"/>
    <w:lvl w:ilvl="0">
      <w:start w:val="1"/>
      <w:numFmt w:val="decimal"/>
      <w:pStyle w:val="ListNumber2"/>
      <w:lvlText w:val="%1."/>
      <w:lvlJc w:val="left"/>
      <w:pPr>
        <w:tabs>
          <w:tab w:val="num" w:pos="643"/>
        </w:tabs>
        <w:ind w:left="643" w:hanging="360"/>
      </w:pPr>
    </w:lvl>
  </w:abstractNum>
  <w:abstractNum w:abstractNumId="5">
    <w:nsid w:val="FFFFFF80"/>
    <w:multiLevelType w:val="singleLevel"/>
    <w:tmpl w:val="10F6235A"/>
    <w:lvl w:ilvl="0">
      <w:start w:val="1"/>
      <w:numFmt w:val="bullet"/>
      <w:pStyle w:val="ListBullet5"/>
      <w:lvlText w:val=""/>
      <w:lvlJc w:val="left"/>
      <w:pPr>
        <w:tabs>
          <w:tab w:val="num" w:pos="1492"/>
        </w:tabs>
        <w:ind w:left="1492" w:hanging="360"/>
      </w:pPr>
      <w:rPr>
        <w:rFonts w:ascii="Symbol" w:hAnsi="Symbol" w:hint="default"/>
      </w:rPr>
    </w:lvl>
  </w:abstractNum>
  <w:abstractNum w:abstractNumId="6">
    <w:nsid w:val="FFFFFF81"/>
    <w:multiLevelType w:val="singleLevel"/>
    <w:tmpl w:val="B14C2964"/>
    <w:lvl w:ilvl="0">
      <w:start w:val="1"/>
      <w:numFmt w:val="bullet"/>
      <w:pStyle w:val="ListBullet4"/>
      <w:lvlText w:val=""/>
      <w:lvlJc w:val="left"/>
      <w:pPr>
        <w:tabs>
          <w:tab w:val="num" w:pos="1209"/>
        </w:tabs>
        <w:ind w:left="1209" w:hanging="360"/>
      </w:pPr>
      <w:rPr>
        <w:rFonts w:ascii="Symbol" w:hAnsi="Symbol" w:hint="default"/>
      </w:rPr>
    </w:lvl>
  </w:abstractNum>
  <w:abstractNum w:abstractNumId="7">
    <w:nsid w:val="FFFFFF82"/>
    <w:multiLevelType w:val="singleLevel"/>
    <w:tmpl w:val="A74EFE92"/>
    <w:lvl w:ilvl="0">
      <w:start w:val="1"/>
      <w:numFmt w:val="bullet"/>
      <w:pStyle w:val="ListBullet3"/>
      <w:lvlText w:val=""/>
      <w:lvlJc w:val="left"/>
      <w:pPr>
        <w:tabs>
          <w:tab w:val="num" w:pos="926"/>
        </w:tabs>
        <w:ind w:left="926" w:hanging="360"/>
      </w:pPr>
      <w:rPr>
        <w:rFonts w:ascii="Symbol" w:hAnsi="Symbol" w:hint="default"/>
      </w:rPr>
    </w:lvl>
  </w:abstractNum>
  <w:abstractNum w:abstractNumId="8">
    <w:nsid w:val="FFFFFF83"/>
    <w:multiLevelType w:val="singleLevel"/>
    <w:tmpl w:val="CB9CD4D0"/>
    <w:lvl w:ilvl="0">
      <w:start w:val="1"/>
      <w:numFmt w:val="bullet"/>
      <w:pStyle w:val="ListBullet2"/>
      <w:lvlText w:val=""/>
      <w:lvlJc w:val="left"/>
      <w:pPr>
        <w:tabs>
          <w:tab w:val="num" w:pos="643"/>
        </w:tabs>
        <w:ind w:left="643" w:hanging="360"/>
      </w:pPr>
      <w:rPr>
        <w:rFonts w:ascii="Symbol" w:hAnsi="Symbol" w:hint="default"/>
      </w:rPr>
    </w:lvl>
  </w:abstractNum>
  <w:abstractNum w:abstractNumId="9">
    <w:nsid w:val="FFFFFF88"/>
    <w:multiLevelType w:val="singleLevel"/>
    <w:tmpl w:val="07B04FAA"/>
    <w:lvl w:ilvl="0">
      <w:start w:val="1"/>
      <w:numFmt w:val="decimal"/>
      <w:pStyle w:val="ListNumber"/>
      <w:lvlText w:val="%1."/>
      <w:lvlJc w:val="left"/>
      <w:pPr>
        <w:tabs>
          <w:tab w:val="num" w:pos="360"/>
        </w:tabs>
        <w:ind w:left="360" w:hanging="360"/>
      </w:pPr>
    </w:lvl>
  </w:abstractNum>
  <w:abstractNum w:abstractNumId="10">
    <w:nsid w:val="FFFFFF89"/>
    <w:multiLevelType w:val="singleLevel"/>
    <w:tmpl w:val="90AC93D6"/>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0000004"/>
    <w:multiLevelType w:val="singleLevel"/>
    <w:tmpl w:val="00000004"/>
    <w:name w:val="WW8Num4"/>
    <w:lvl w:ilvl="0">
      <w:start w:val="1"/>
      <w:numFmt w:val="bullet"/>
      <w:lvlText w:val=""/>
      <w:lvlJc w:val="left"/>
      <w:pPr>
        <w:tabs>
          <w:tab w:val="num" w:pos="360"/>
        </w:tabs>
        <w:ind w:left="360" w:hanging="360"/>
      </w:pPr>
      <w:rPr>
        <w:rFonts w:ascii="Wingdings" w:hAnsi="Wingdings"/>
        <w:sz w:val="20"/>
        <w:szCs w:val="20"/>
      </w:rPr>
    </w:lvl>
  </w:abstractNum>
  <w:abstractNum w:abstractNumId="12">
    <w:nsid w:val="00000012"/>
    <w:multiLevelType w:val="singleLevel"/>
    <w:tmpl w:val="00000012"/>
    <w:name w:val="WW8Num18"/>
    <w:lvl w:ilvl="0">
      <w:start w:val="1"/>
      <w:numFmt w:val="bullet"/>
      <w:lvlText w:val=""/>
      <w:lvlJc w:val="left"/>
      <w:pPr>
        <w:tabs>
          <w:tab w:val="num" w:pos="360"/>
        </w:tabs>
        <w:ind w:left="360" w:hanging="360"/>
      </w:pPr>
      <w:rPr>
        <w:rFonts w:ascii="Wingdings" w:hAnsi="Wingdings"/>
        <w:sz w:val="20"/>
        <w:szCs w:val="20"/>
      </w:rPr>
    </w:lvl>
  </w:abstractNum>
  <w:abstractNum w:abstractNumId="13">
    <w:nsid w:val="00000014"/>
    <w:multiLevelType w:val="multilevel"/>
    <w:tmpl w:val="B032DD9E"/>
    <w:name w:val="WW8Num20"/>
    <w:lvl w:ilvl="0">
      <w:start w:val="1"/>
      <w:numFmt w:val="decimal"/>
      <w:pStyle w:val="Heading1"/>
      <w:lvlText w:val="%1."/>
      <w:lvlJc w:val="left"/>
      <w:pPr>
        <w:tabs>
          <w:tab w:val="num" w:pos="360"/>
        </w:tabs>
        <w:ind w:left="360" w:hanging="360"/>
      </w:pPr>
      <w:rPr>
        <w:rFonts w:ascii="Arial" w:hAnsi="Arial" w:hint="default"/>
        <w:b/>
        <w:i w:val="0"/>
        <w:color w:val="008000"/>
        <w:sz w:val="28"/>
        <w:szCs w:val="28"/>
        <w:vertAlign w:val="baseline"/>
      </w:rPr>
    </w:lvl>
    <w:lvl w:ilvl="1">
      <w:start w:val="1"/>
      <w:numFmt w:val="decimal"/>
      <w:pStyle w:val="Heading2"/>
      <w:lvlText w:val="%1.%2."/>
      <w:lvlJc w:val="left"/>
      <w:pPr>
        <w:tabs>
          <w:tab w:val="num" w:pos="792"/>
        </w:tabs>
        <w:ind w:left="792" w:hanging="432"/>
      </w:pPr>
      <w:rPr>
        <w:rFonts w:hint="default"/>
        <w:vertAlign w:val="baseline"/>
      </w:rPr>
    </w:lvl>
    <w:lvl w:ilvl="2">
      <w:start w:val="1"/>
      <w:numFmt w:val="decimal"/>
      <w:lvlText w:val="%1.%2.%3."/>
      <w:lvlJc w:val="left"/>
      <w:pPr>
        <w:tabs>
          <w:tab w:val="num" w:pos="720"/>
        </w:tabs>
        <w:ind w:left="504" w:hanging="504"/>
      </w:pPr>
      <w:rPr>
        <w:rFonts w:ascii="Arial" w:hAnsi="Arial" w:hint="default"/>
        <w:b w:val="0"/>
        <w:i w:val="0"/>
        <w:color w:val="C0C0C0"/>
        <w:sz w:val="16"/>
        <w:szCs w:val="16"/>
        <w:vertAlign w:val="base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00000015"/>
    <w:multiLevelType w:val="singleLevel"/>
    <w:tmpl w:val="00000015"/>
    <w:name w:val="WW8Num21"/>
    <w:lvl w:ilvl="0">
      <w:start w:val="1"/>
      <w:numFmt w:val="bullet"/>
      <w:lvlText w:val=""/>
      <w:lvlJc w:val="left"/>
      <w:pPr>
        <w:tabs>
          <w:tab w:val="num" w:pos="1068"/>
        </w:tabs>
        <w:ind w:left="1068" w:hanging="360"/>
      </w:pPr>
      <w:rPr>
        <w:rFonts w:ascii="Wingdings" w:hAnsi="Wingdings"/>
      </w:rPr>
    </w:lvl>
  </w:abstractNum>
  <w:abstractNum w:abstractNumId="15">
    <w:nsid w:val="012C3460"/>
    <w:multiLevelType w:val="multilevel"/>
    <w:tmpl w:val="3FFAABF2"/>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
    <w:nsid w:val="01C169DB"/>
    <w:multiLevelType w:val="hybridMultilevel"/>
    <w:tmpl w:val="81EA50CA"/>
    <w:lvl w:ilvl="0" w:tplc="00000009">
      <w:start w:val="1"/>
      <w:numFmt w:val="bullet"/>
      <w:lvlText w:val=""/>
      <w:lvlJc w:val="left"/>
      <w:pPr>
        <w:tabs>
          <w:tab w:val="num" w:pos="360"/>
        </w:tabs>
        <w:ind w:left="360" w:hanging="360"/>
      </w:pPr>
      <w:rPr>
        <w:rFonts w:ascii="Wingdings" w:hAnsi="Wingdings" w:hint="default"/>
        <w:sz w:val="20"/>
        <w:szCs w:val="20"/>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7">
    <w:nsid w:val="03870153"/>
    <w:multiLevelType w:val="hybridMultilevel"/>
    <w:tmpl w:val="707CE3FC"/>
    <w:lvl w:ilvl="0" w:tplc="2208E162">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06906E89"/>
    <w:multiLevelType w:val="hybridMultilevel"/>
    <w:tmpl w:val="987AF5A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9">
    <w:nsid w:val="11F22694"/>
    <w:multiLevelType w:val="multilevel"/>
    <w:tmpl w:val="04070023"/>
    <w:styleLink w:val="ArticleSection"/>
    <w:lvl w:ilvl="0">
      <w:start w:val="1"/>
      <w:numFmt w:val="upperRoman"/>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127C4DBF"/>
    <w:multiLevelType w:val="hybridMultilevel"/>
    <w:tmpl w:val="86362C7C"/>
    <w:lvl w:ilvl="0" w:tplc="022CC1F6">
      <w:numFmt w:val="bullet"/>
      <w:lvlText w:val="•"/>
      <w:lvlJc w:val="left"/>
      <w:pPr>
        <w:ind w:left="1065" w:hanging="705"/>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14F35C11"/>
    <w:multiLevelType w:val="hybridMultilevel"/>
    <w:tmpl w:val="9D4E4308"/>
    <w:lvl w:ilvl="0" w:tplc="00000009">
      <w:start w:val="1"/>
      <w:numFmt w:val="bullet"/>
      <w:lvlText w:val=""/>
      <w:lvlJc w:val="left"/>
      <w:pPr>
        <w:tabs>
          <w:tab w:val="num" w:pos="180"/>
        </w:tabs>
        <w:ind w:left="180" w:hanging="360"/>
      </w:pPr>
      <w:rPr>
        <w:rFonts w:ascii="Wingdings" w:hAnsi="Wingdings"/>
        <w:sz w:val="20"/>
        <w:szCs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19324EE3"/>
    <w:multiLevelType w:val="hybridMultilevel"/>
    <w:tmpl w:val="6C4E49F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nsid w:val="1E2A56A9"/>
    <w:multiLevelType w:val="hybridMultilevel"/>
    <w:tmpl w:val="CE0E8B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26C74DAC"/>
    <w:multiLevelType w:val="hybridMultilevel"/>
    <w:tmpl w:val="1F14C3C8"/>
    <w:lvl w:ilvl="0" w:tplc="00000009">
      <w:start w:val="1"/>
      <w:numFmt w:val="bullet"/>
      <w:lvlText w:val=""/>
      <w:lvlJc w:val="left"/>
      <w:pPr>
        <w:tabs>
          <w:tab w:val="num" w:pos="360"/>
        </w:tabs>
        <w:ind w:left="360" w:hanging="360"/>
      </w:pPr>
      <w:rPr>
        <w:rFonts w:ascii="Wingdings" w:hAnsi="Wingdings" w:hint="default"/>
        <w:sz w:val="20"/>
        <w:szCs w:val="20"/>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394E3127"/>
    <w:multiLevelType w:val="hybridMultilevel"/>
    <w:tmpl w:val="CDD61AB0"/>
    <w:lvl w:ilvl="0" w:tplc="00000009">
      <w:start w:val="1"/>
      <w:numFmt w:val="bullet"/>
      <w:lvlText w:val=""/>
      <w:lvlJc w:val="left"/>
      <w:pPr>
        <w:tabs>
          <w:tab w:val="num" w:pos="360"/>
        </w:tabs>
        <w:ind w:left="360" w:hanging="360"/>
      </w:pPr>
      <w:rPr>
        <w:rFonts w:ascii="Wingdings" w:hAnsi="Wingdings" w:hint="default"/>
        <w:sz w:val="20"/>
        <w:szCs w:val="20"/>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nsid w:val="3A396284"/>
    <w:multiLevelType w:val="hybridMultilevel"/>
    <w:tmpl w:val="5C9A008E"/>
    <w:lvl w:ilvl="0" w:tplc="C7B890FE">
      <w:start w:val="1"/>
      <w:numFmt w:val="decimal"/>
      <w:lvlText w:val="%1."/>
      <w:lvlJc w:val="left"/>
      <w:pPr>
        <w:tabs>
          <w:tab w:val="num" w:pos="357"/>
        </w:tabs>
        <w:ind w:left="357" w:hanging="357"/>
      </w:pPr>
      <w:rPr>
        <w:rFonts w:ascii="Calibri" w:hAnsi="Calibri" w:hint="default"/>
        <w:b w:val="0"/>
        <w:i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30F66DD"/>
    <w:multiLevelType w:val="multilevel"/>
    <w:tmpl w:val="81EA50CA"/>
    <w:lvl w:ilvl="0">
      <w:start w:val="1"/>
      <w:numFmt w:val="bullet"/>
      <w:lvlText w:val=""/>
      <w:lvlJc w:val="left"/>
      <w:pPr>
        <w:tabs>
          <w:tab w:val="num" w:pos="360"/>
        </w:tabs>
        <w:ind w:left="360" w:hanging="360"/>
      </w:pPr>
      <w:rPr>
        <w:rFonts w:ascii="Wingdings" w:hAnsi="Wingdings" w:hint="default"/>
        <w:sz w:val="20"/>
        <w:szCs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8">
    <w:nsid w:val="46FE5441"/>
    <w:multiLevelType w:val="hybridMultilevel"/>
    <w:tmpl w:val="2FF2E16E"/>
    <w:lvl w:ilvl="0" w:tplc="BFEC3366">
      <w:start w:val="1"/>
      <w:numFmt w:val="decimal"/>
      <w:lvlText w:val="%1."/>
      <w:lvlJc w:val="left"/>
      <w:pPr>
        <w:ind w:left="360" w:hanging="360"/>
      </w:pPr>
      <w:rPr>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12E25C1"/>
    <w:multiLevelType w:val="hybridMultilevel"/>
    <w:tmpl w:val="37EE0A02"/>
    <w:lvl w:ilvl="0" w:tplc="00000009">
      <w:start w:val="1"/>
      <w:numFmt w:val="bullet"/>
      <w:lvlText w:val=""/>
      <w:lvlJc w:val="left"/>
      <w:pPr>
        <w:tabs>
          <w:tab w:val="num" w:pos="360"/>
        </w:tabs>
        <w:ind w:left="360" w:hanging="360"/>
      </w:pPr>
      <w:rPr>
        <w:rFonts w:ascii="Wingdings" w:hAnsi="Wingdings" w:hint="default"/>
        <w:sz w:val="20"/>
        <w:szCs w:val="20"/>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nsid w:val="514627B7"/>
    <w:multiLevelType w:val="hybridMultilevel"/>
    <w:tmpl w:val="C1FC786C"/>
    <w:lvl w:ilvl="0" w:tplc="326A5E16">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1">
    <w:nsid w:val="61530491"/>
    <w:multiLevelType w:val="hybridMultilevel"/>
    <w:tmpl w:val="DCEE55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nsid w:val="64D5090C"/>
    <w:multiLevelType w:val="hybridMultilevel"/>
    <w:tmpl w:val="7DFE1A3E"/>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3">
    <w:nsid w:val="679D5162"/>
    <w:multiLevelType w:val="hybridMultilevel"/>
    <w:tmpl w:val="3DE87A10"/>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nsid w:val="6A533316"/>
    <w:multiLevelType w:val="multilevel"/>
    <w:tmpl w:val="7DFE1A3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5">
    <w:nsid w:val="6B295688"/>
    <w:multiLevelType w:val="hybridMultilevel"/>
    <w:tmpl w:val="D1C2946E"/>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6">
    <w:nsid w:val="6C350AA3"/>
    <w:multiLevelType w:val="multilevel"/>
    <w:tmpl w:val="3DE87A1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nsid w:val="6D4C5460"/>
    <w:multiLevelType w:val="hybridMultilevel"/>
    <w:tmpl w:val="3FFAABF2"/>
    <w:lvl w:ilvl="0" w:tplc="FE966884">
      <w:start w:val="1"/>
      <w:numFmt w:val="bullet"/>
      <w:lvlText w:val=""/>
      <w:lvlJc w:val="left"/>
      <w:pPr>
        <w:tabs>
          <w:tab w:val="num" w:pos="360"/>
        </w:tabs>
        <w:ind w:left="360" w:hanging="360"/>
      </w:pPr>
      <w:rPr>
        <w:rFonts w:ascii="Symbol" w:hAnsi="Symbol" w:hint="default"/>
        <w:sz w:val="20"/>
        <w:szCs w:val="20"/>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8">
    <w:nsid w:val="735725B7"/>
    <w:multiLevelType w:val="hybridMultilevel"/>
    <w:tmpl w:val="22DCC3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nsid w:val="73B07DEE"/>
    <w:multiLevelType w:val="hybridMultilevel"/>
    <w:tmpl w:val="C06A4A14"/>
    <w:lvl w:ilvl="0" w:tplc="00000009">
      <w:start w:val="1"/>
      <w:numFmt w:val="bullet"/>
      <w:lvlText w:val=""/>
      <w:lvlJc w:val="left"/>
      <w:pPr>
        <w:tabs>
          <w:tab w:val="num" w:pos="180"/>
        </w:tabs>
        <w:ind w:left="180" w:hanging="360"/>
      </w:pPr>
      <w:rPr>
        <w:rFonts w:ascii="Wingdings" w:hAnsi="Wingdings"/>
        <w:sz w:val="20"/>
        <w:szCs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0">
    <w:nsid w:val="746D4EF8"/>
    <w:multiLevelType w:val="multilevel"/>
    <w:tmpl w:val="3DE87A1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nsid w:val="74BD3938"/>
    <w:multiLevelType w:val="hybridMultilevel"/>
    <w:tmpl w:val="D26E83D8"/>
    <w:lvl w:ilvl="0" w:tplc="00000009">
      <w:start w:val="1"/>
      <w:numFmt w:val="bullet"/>
      <w:lvlText w:val=""/>
      <w:lvlJc w:val="left"/>
      <w:pPr>
        <w:tabs>
          <w:tab w:val="num" w:pos="360"/>
        </w:tabs>
        <w:ind w:left="360" w:hanging="360"/>
      </w:pPr>
      <w:rPr>
        <w:rFonts w:ascii="Wingdings" w:hAnsi="Wingdings"/>
        <w:sz w:val="20"/>
        <w:szCs w:val="20"/>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abstractNum w:abstractNumId="42">
    <w:nsid w:val="7AF316C8"/>
    <w:multiLevelType w:val="hybridMultilevel"/>
    <w:tmpl w:val="55F4C710"/>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43">
    <w:nsid w:val="7E4029A7"/>
    <w:multiLevelType w:val="multilevel"/>
    <w:tmpl w:val="3FFAABF2"/>
    <w:lvl w:ilvl="0">
      <w:start w:val="1"/>
      <w:numFmt w:val="bullet"/>
      <w:lvlText w:val=""/>
      <w:lvlJc w:val="left"/>
      <w:pPr>
        <w:tabs>
          <w:tab w:val="num" w:pos="360"/>
        </w:tabs>
        <w:ind w:left="360" w:hanging="360"/>
      </w:pPr>
      <w:rPr>
        <w:rFonts w:ascii="Symbol" w:hAnsi="Symbol" w:hint="default"/>
        <w:sz w:val="20"/>
        <w:szCs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4">
    <w:nsid w:val="7F4D71B8"/>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7FC8765D"/>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3"/>
  </w:num>
  <w:num w:numId="2">
    <w:abstractNumId w:val="32"/>
  </w:num>
  <w:num w:numId="3">
    <w:abstractNumId w:val="22"/>
  </w:num>
  <w:num w:numId="4">
    <w:abstractNumId w:val="30"/>
  </w:num>
  <w:num w:numId="5">
    <w:abstractNumId w:val="34"/>
  </w:num>
  <w:num w:numId="6">
    <w:abstractNumId w:val="16"/>
  </w:num>
  <w:num w:numId="7">
    <w:abstractNumId w:val="21"/>
  </w:num>
  <w:num w:numId="8">
    <w:abstractNumId w:val="41"/>
  </w:num>
  <w:num w:numId="9">
    <w:abstractNumId w:val="39"/>
  </w:num>
  <w:num w:numId="10">
    <w:abstractNumId w:val="36"/>
  </w:num>
  <w:num w:numId="11">
    <w:abstractNumId w:val="29"/>
  </w:num>
  <w:num w:numId="12">
    <w:abstractNumId w:val="40"/>
  </w:num>
  <w:num w:numId="13">
    <w:abstractNumId w:val="25"/>
  </w:num>
  <w:num w:numId="14">
    <w:abstractNumId w:val="24"/>
  </w:num>
  <w:num w:numId="15">
    <w:abstractNumId w:val="13"/>
  </w:num>
  <w:num w:numId="16">
    <w:abstractNumId w:val="11"/>
  </w:num>
  <w:num w:numId="17">
    <w:abstractNumId w:val="14"/>
  </w:num>
  <w:num w:numId="18">
    <w:abstractNumId w:val="31"/>
  </w:num>
  <w:num w:numId="19">
    <w:abstractNumId w:val="12"/>
  </w:num>
  <w:num w:numId="20">
    <w:abstractNumId w:val="44"/>
  </w:num>
  <w:num w:numId="21">
    <w:abstractNumId w:val="45"/>
  </w:num>
  <w:num w:numId="22">
    <w:abstractNumId w:val="19"/>
  </w:num>
  <w:num w:numId="23">
    <w:abstractNumId w:val="10"/>
  </w:num>
  <w:num w:numId="24">
    <w:abstractNumId w:val="8"/>
  </w:num>
  <w:num w:numId="25">
    <w:abstractNumId w:val="7"/>
  </w:num>
  <w:num w:numId="26">
    <w:abstractNumId w:val="6"/>
  </w:num>
  <w:num w:numId="27">
    <w:abstractNumId w:val="5"/>
  </w:num>
  <w:num w:numId="28">
    <w:abstractNumId w:val="9"/>
  </w:num>
  <w:num w:numId="29">
    <w:abstractNumId w:val="4"/>
  </w:num>
  <w:num w:numId="30">
    <w:abstractNumId w:val="3"/>
  </w:num>
  <w:num w:numId="31">
    <w:abstractNumId w:val="2"/>
  </w:num>
  <w:num w:numId="32">
    <w:abstractNumId w:val="1"/>
  </w:num>
  <w:num w:numId="33">
    <w:abstractNumId w:val="27"/>
  </w:num>
  <w:num w:numId="34">
    <w:abstractNumId w:val="37"/>
  </w:num>
  <w:num w:numId="35">
    <w:abstractNumId w:val="43"/>
  </w:num>
  <w:num w:numId="36">
    <w:abstractNumId w:val="15"/>
  </w:num>
  <w:num w:numId="37">
    <w:abstractNumId w:val="23"/>
  </w:num>
  <w:num w:numId="38">
    <w:abstractNumId w:val="35"/>
  </w:num>
  <w:num w:numId="39">
    <w:abstractNumId w:val="42"/>
  </w:num>
  <w:num w:numId="40">
    <w:abstractNumId w:val="38"/>
  </w:num>
  <w:num w:numId="41">
    <w:abstractNumId w:val="20"/>
  </w:num>
  <w:num w:numId="42">
    <w:abstractNumId w:val="0"/>
  </w:num>
  <w:num w:numId="43">
    <w:abstractNumId w:val="28"/>
  </w:num>
  <w:num w:numId="44">
    <w:abstractNumId w:val="17"/>
  </w:num>
  <w:num w:numId="45">
    <w:abstractNumId w:val="18"/>
  </w:num>
  <w:num w:numId="4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699"/>
    <w:rsid w:val="00006FC2"/>
    <w:rsid w:val="00011EE7"/>
    <w:rsid w:val="00012B9B"/>
    <w:rsid w:val="00016E4E"/>
    <w:rsid w:val="00022A47"/>
    <w:rsid w:val="00024180"/>
    <w:rsid w:val="0002593B"/>
    <w:rsid w:val="000346BE"/>
    <w:rsid w:val="0003542E"/>
    <w:rsid w:val="000439E4"/>
    <w:rsid w:val="00050E14"/>
    <w:rsid w:val="0005692E"/>
    <w:rsid w:val="00060677"/>
    <w:rsid w:val="00066699"/>
    <w:rsid w:val="000721F1"/>
    <w:rsid w:val="00072E7E"/>
    <w:rsid w:val="000827F1"/>
    <w:rsid w:val="00094D6E"/>
    <w:rsid w:val="00095F79"/>
    <w:rsid w:val="000A0E16"/>
    <w:rsid w:val="000A4E3A"/>
    <w:rsid w:val="000A687B"/>
    <w:rsid w:val="000B1272"/>
    <w:rsid w:val="000B327C"/>
    <w:rsid w:val="000B5E57"/>
    <w:rsid w:val="000C0AD4"/>
    <w:rsid w:val="000C149A"/>
    <w:rsid w:val="000D41B6"/>
    <w:rsid w:val="000F4E1F"/>
    <w:rsid w:val="00103F55"/>
    <w:rsid w:val="00105D30"/>
    <w:rsid w:val="00112383"/>
    <w:rsid w:val="00116B2E"/>
    <w:rsid w:val="00120B31"/>
    <w:rsid w:val="00120E0F"/>
    <w:rsid w:val="00121CFC"/>
    <w:rsid w:val="00121F74"/>
    <w:rsid w:val="001247E5"/>
    <w:rsid w:val="0013251E"/>
    <w:rsid w:val="00136F20"/>
    <w:rsid w:val="00143B7D"/>
    <w:rsid w:val="00154374"/>
    <w:rsid w:val="00155585"/>
    <w:rsid w:val="00163487"/>
    <w:rsid w:val="001662AF"/>
    <w:rsid w:val="00170070"/>
    <w:rsid w:val="00176BE9"/>
    <w:rsid w:val="001900FC"/>
    <w:rsid w:val="001A5007"/>
    <w:rsid w:val="001A730B"/>
    <w:rsid w:val="001B487E"/>
    <w:rsid w:val="001C209E"/>
    <w:rsid w:val="001C3662"/>
    <w:rsid w:val="001C6932"/>
    <w:rsid w:val="001D0E53"/>
    <w:rsid w:val="001D2A77"/>
    <w:rsid w:val="001D55A5"/>
    <w:rsid w:val="001E2445"/>
    <w:rsid w:val="001E2B7A"/>
    <w:rsid w:val="001F3790"/>
    <w:rsid w:val="001F56A0"/>
    <w:rsid w:val="00205A6E"/>
    <w:rsid w:val="0021463D"/>
    <w:rsid w:val="0022635E"/>
    <w:rsid w:val="00233B8F"/>
    <w:rsid w:val="00235322"/>
    <w:rsid w:val="00237B0C"/>
    <w:rsid w:val="00241544"/>
    <w:rsid w:val="00241552"/>
    <w:rsid w:val="0024491A"/>
    <w:rsid w:val="002474D8"/>
    <w:rsid w:val="00253A50"/>
    <w:rsid w:val="002620A5"/>
    <w:rsid w:val="00264210"/>
    <w:rsid w:val="00271387"/>
    <w:rsid w:val="00271A4C"/>
    <w:rsid w:val="00297634"/>
    <w:rsid w:val="002A012D"/>
    <w:rsid w:val="002A2B7A"/>
    <w:rsid w:val="002A32C5"/>
    <w:rsid w:val="002A4126"/>
    <w:rsid w:val="002B17EF"/>
    <w:rsid w:val="002B2F09"/>
    <w:rsid w:val="002B4889"/>
    <w:rsid w:val="002B6D99"/>
    <w:rsid w:val="002C0F4D"/>
    <w:rsid w:val="002C3A62"/>
    <w:rsid w:val="002C5981"/>
    <w:rsid w:val="002C76E6"/>
    <w:rsid w:val="002E208C"/>
    <w:rsid w:val="002E51E8"/>
    <w:rsid w:val="002E6F8D"/>
    <w:rsid w:val="002F5A37"/>
    <w:rsid w:val="00310798"/>
    <w:rsid w:val="003219BD"/>
    <w:rsid w:val="00324183"/>
    <w:rsid w:val="00327392"/>
    <w:rsid w:val="00327DCE"/>
    <w:rsid w:val="003307FD"/>
    <w:rsid w:val="003364FF"/>
    <w:rsid w:val="003374C0"/>
    <w:rsid w:val="003412E3"/>
    <w:rsid w:val="00361E19"/>
    <w:rsid w:val="00363585"/>
    <w:rsid w:val="0036409B"/>
    <w:rsid w:val="00365CCA"/>
    <w:rsid w:val="00376AB2"/>
    <w:rsid w:val="0038245C"/>
    <w:rsid w:val="00384B16"/>
    <w:rsid w:val="00387814"/>
    <w:rsid w:val="003A066E"/>
    <w:rsid w:val="003A3C83"/>
    <w:rsid w:val="003A52A2"/>
    <w:rsid w:val="003A5CB8"/>
    <w:rsid w:val="003A66B8"/>
    <w:rsid w:val="003A7797"/>
    <w:rsid w:val="003B4021"/>
    <w:rsid w:val="003B4623"/>
    <w:rsid w:val="003D3911"/>
    <w:rsid w:val="003F54F1"/>
    <w:rsid w:val="00405DD1"/>
    <w:rsid w:val="00407E0E"/>
    <w:rsid w:val="00410FB9"/>
    <w:rsid w:val="00412984"/>
    <w:rsid w:val="00421EEF"/>
    <w:rsid w:val="0042227B"/>
    <w:rsid w:val="004227E8"/>
    <w:rsid w:val="00423603"/>
    <w:rsid w:val="004237AA"/>
    <w:rsid w:val="00424224"/>
    <w:rsid w:val="00436518"/>
    <w:rsid w:val="00436F69"/>
    <w:rsid w:val="00452291"/>
    <w:rsid w:val="00452B53"/>
    <w:rsid w:val="00454DFB"/>
    <w:rsid w:val="004635B2"/>
    <w:rsid w:val="004678F3"/>
    <w:rsid w:val="00471C55"/>
    <w:rsid w:val="004721B6"/>
    <w:rsid w:val="00492CCC"/>
    <w:rsid w:val="004956FA"/>
    <w:rsid w:val="004A061D"/>
    <w:rsid w:val="004A343E"/>
    <w:rsid w:val="004B4206"/>
    <w:rsid w:val="004B5379"/>
    <w:rsid w:val="004C2371"/>
    <w:rsid w:val="004C60A5"/>
    <w:rsid w:val="004D0E19"/>
    <w:rsid w:val="004D3DD1"/>
    <w:rsid w:val="004D5590"/>
    <w:rsid w:val="004E3786"/>
    <w:rsid w:val="004E495F"/>
    <w:rsid w:val="004E6640"/>
    <w:rsid w:val="004F0090"/>
    <w:rsid w:val="005009B0"/>
    <w:rsid w:val="00501484"/>
    <w:rsid w:val="005041B4"/>
    <w:rsid w:val="00506042"/>
    <w:rsid w:val="005068BF"/>
    <w:rsid w:val="00507513"/>
    <w:rsid w:val="00511BAF"/>
    <w:rsid w:val="00514456"/>
    <w:rsid w:val="00515348"/>
    <w:rsid w:val="00536425"/>
    <w:rsid w:val="0055343D"/>
    <w:rsid w:val="00555646"/>
    <w:rsid w:val="005608CB"/>
    <w:rsid w:val="00565B83"/>
    <w:rsid w:val="0057297B"/>
    <w:rsid w:val="005834E2"/>
    <w:rsid w:val="00585CC8"/>
    <w:rsid w:val="00587A34"/>
    <w:rsid w:val="00590466"/>
    <w:rsid w:val="00593BD8"/>
    <w:rsid w:val="005956FB"/>
    <w:rsid w:val="00595E7B"/>
    <w:rsid w:val="0059617A"/>
    <w:rsid w:val="005A0927"/>
    <w:rsid w:val="005A5107"/>
    <w:rsid w:val="005A5710"/>
    <w:rsid w:val="005B1B41"/>
    <w:rsid w:val="005B610C"/>
    <w:rsid w:val="005B6866"/>
    <w:rsid w:val="005C08C5"/>
    <w:rsid w:val="005C3E97"/>
    <w:rsid w:val="005C7ED1"/>
    <w:rsid w:val="005E6965"/>
    <w:rsid w:val="005F6615"/>
    <w:rsid w:val="00604527"/>
    <w:rsid w:val="006073E0"/>
    <w:rsid w:val="00607523"/>
    <w:rsid w:val="0061504D"/>
    <w:rsid w:val="00615A2F"/>
    <w:rsid w:val="00617516"/>
    <w:rsid w:val="00625882"/>
    <w:rsid w:val="006363B3"/>
    <w:rsid w:val="00655654"/>
    <w:rsid w:val="00662B6D"/>
    <w:rsid w:val="00672093"/>
    <w:rsid w:val="00672362"/>
    <w:rsid w:val="006741C8"/>
    <w:rsid w:val="00674620"/>
    <w:rsid w:val="006749C9"/>
    <w:rsid w:val="00677892"/>
    <w:rsid w:val="0068048B"/>
    <w:rsid w:val="00681C20"/>
    <w:rsid w:val="006829BE"/>
    <w:rsid w:val="00683166"/>
    <w:rsid w:val="006837A5"/>
    <w:rsid w:val="00685E6A"/>
    <w:rsid w:val="0069036E"/>
    <w:rsid w:val="00693321"/>
    <w:rsid w:val="00693B3E"/>
    <w:rsid w:val="006A0BB6"/>
    <w:rsid w:val="006A4350"/>
    <w:rsid w:val="006A6E50"/>
    <w:rsid w:val="006A7261"/>
    <w:rsid w:val="006B0FCB"/>
    <w:rsid w:val="006B6760"/>
    <w:rsid w:val="006B79D7"/>
    <w:rsid w:val="006C1535"/>
    <w:rsid w:val="006D1065"/>
    <w:rsid w:val="006D2A16"/>
    <w:rsid w:val="006D3A89"/>
    <w:rsid w:val="006D541B"/>
    <w:rsid w:val="006D67C4"/>
    <w:rsid w:val="006E2ADC"/>
    <w:rsid w:val="006E2F2E"/>
    <w:rsid w:val="006F31CB"/>
    <w:rsid w:val="00701D62"/>
    <w:rsid w:val="00706347"/>
    <w:rsid w:val="00706901"/>
    <w:rsid w:val="007161DA"/>
    <w:rsid w:val="00720BA8"/>
    <w:rsid w:val="00732E7B"/>
    <w:rsid w:val="007542E2"/>
    <w:rsid w:val="00755F1C"/>
    <w:rsid w:val="00763155"/>
    <w:rsid w:val="00763B60"/>
    <w:rsid w:val="00771FDF"/>
    <w:rsid w:val="00773074"/>
    <w:rsid w:val="00783515"/>
    <w:rsid w:val="007879D7"/>
    <w:rsid w:val="007A2786"/>
    <w:rsid w:val="007B243C"/>
    <w:rsid w:val="007B3757"/>
    <w:rsid w:val="007B3CBB"/>
    <w:rsid w:val="007C2644"/>
    <w:rsid w:val="007C3E6C"/>
    <w:rsid w:val="007D2212"/>
    <w:rsid w:val="007F441C"/>
    <w:rsid w:val="008019B2"/>
    <w:rsid w:val="008024AA"/>
    <w:rsid w:val="0080547F"/>
    <w:rsid w:val="008059C8"/>
    <w:rsid w:val="00807059"/>
    <w:rsid w:val="00807C17"/>
    <w:rsid w:val="00812240"/>
    <w:rsid w:val="00812787"/>
    <w:rsid w:val="00815E82"/>
    <w:rsid w:val="00825B80"/>
    <w:rsid w:val="00835B25"/>
    <w:rsid w:val="008456D9"/>
    <w:rsid w:val="00851BB6"/>
    <w:rsid w:val="00852798"/>
    <w:rsid w:val="0085459F"/>
    <w:rsid w:val="0085673B"/>
    <w:rsid w:val="0086225D"/>
    <w:rsid w:val="00872172"/>
    <w:rsid w:val="00873299"/>
    <w:rsid w:val="00873CC8"/>
    <w:rsid w:val="0088618F"/>
    <w:rsid w:val="00895360"/>
    <w:rsid w:val="008A6DFB"/>
    <w:rsid w:val="008B2741"/>
    <w:rsid w:val="008B2F80"/>
    <w:rsid w:val="008B35E2"/>
    <w:rsid w:val="008C73E2"/>
    <w:rsid w:val="008E0FB9"/>
    <w:rsid w:val="008E65AB"/>
    <w:rsid w:val="008E7BEB"/>
    <w:rsid w:val="008F37CD"/>
    <w:rsid w:val="008F79CE"/>
    <w:rsid w:val="0092017E"/>
    <w:rsid w:val="009223C6"/>
    <w:rsid w:val="00930C8C"/>
    <w:rsid w:val="0093747B"/>
    <w:rsid w:val="00937CD0"/>
    <w:rsid w:val="00940332"/>
    <w:rsid w:val="009469C3"/>
    <w:rsid w:val="00947E7B"/>
    <w:rsid w:val="00961617"/>
    <w:rsid w:val="009703F1"/>
    <w:rsid w:val="00972B08"/>
    <w:rsid w:val="00976C47"/>
    <w:rsid w:val="00976E5A"/>
    <w:rsid w:val="0098477A"/>
    <w:rsid w:val="00991BA0"/>
    <w:rsid w:val="00991F3B"/>
    <w:rsid w:val="00994094"/>
    <w:rsid w:val="009A400B"/>
    <w:rsid w:val="009A4AAE"/>
    <w:rsid w:val="009A6C71"/>
    <w:rsid w:val="009A7469"/>
    <w:rsid w:val="009C5E8E"/>
    <w:rsid w:val="009D59D4"/>
    <w:rsid w:val="009E2551"/>
    <w:rsid w:val="009F54DF"/>
    <w:rsid w:val="009F557C"/>
    <w:rsid w:val="009F5D10"/>
    <w:rsid w:val="00A01A74"/>
    <w:rsid w:val="00A021CA"/>
    <w:rsid w:val="00A16E9C"/>
    <w:rsid w:val="00A22F8E"/>
    <w:rsid w:val="00A27300"/>
    <w:rsid w:val="00A276BF"/>
    <w:rsid w:val="00A30F00"/>
    <w:rsid w:val="00A36BE4"/>
    <w:rsid w:val="00A36E50"/>
    <w:rsid w:val="00A41760"/>
    <w:rsid w:val="00A52D74"/>
    <w:rsid w:val="00A56F50"/>
    <w:rsid w:val="00A67B19"/>
    <w:rsid w:val="00A763E3"/>
    <w:rsid w:val="00A774CB"/>
    <w:rsid w:val="00A83C4D"/>
    <w:rsid w:val="00A8475C"/>
    <w:rsid w:val="00A910D4"/>
    <w:rsid w:val="00A9604A"/>
    <w:rsid w:val="00A96847"/>
    <w:rsid w:val="00AA114A"/>
    <w:rsid w:val="00AA4155"/>
    <w:rsid w:val="00AA766A"/>
    <w:rsid w:val="00AB4952"/>
    <w:rsid w:val="00AC1766"/>
    <w:rsid w:val="00AC2322"/>
    <w:rsid w:val="00AC2C97"/>
    <w:rsid w:val="00AC608B"/>
    <w:rsid w:val="00AD2773"/>
    <w:rsid w:val="00AE6882"/>
    <w:rsid w:val="00AF077C"/>
    <w:rsid w:val="00AF2005"/>
    <w:rsid w:val="00AF5847"/>
    <w:rsid w:val="00B14106"/>
    <w:rsid w:val="00B20696"/>
    <w:rsid w:val="00B2431C"/>
    <w:rsid w:val="00B24CC2"/>
    <w:rsid w:val="00B27258"/>
    <w:rsid w:val="00B27E90"/>
    <w:rsid w:val="00B42E96"/>
    <w:rsid w:val="00B52530"/>
    <w:rsid w:val="00B56106"/>
    <w:rsid w:val="00B64ADE"/>
    <w:rsid w:val="00B65F5B"/>
    <w:rsid w:val="00B66169"/>
    <w:rsid w:val="00B66B8B"/>
    <w:rsid w:val="00B66C76"/>
    <w:rsid w:val="00B71126"/>
    <w:rsid w:val="00B80F86"/>
    <w:rsid w:val="00B84889"/>
    <w:rsid w:val="00B857D4"/>
    <w:rsid w:val="00B861D1"/>
    <w:rsid w:val="00B93886"/>
    <w:rsid w:val="00B946E1"/>
    <w:rsid w:val="00BA371A"/>
    <w:rsid w:val="00BA6531"/>
    <w:rsid w:val="00BA7F75"/>
    <w:rsid w:val="00BC26AA"/>
    <w:rsid w:val="00BC2D5E"/>
    <w:rsid w:val="00BD1AA8"/>
    <w:rsid w:val="00BD2D9F"/>
    <w:rsid w:val="00BD5195"/>
    <w:rsid w:val="00BD59B7"/>
    <w:rsid w:val="00BD7B1B"/>
    <w:rsid w:val="00BE1F4B"/>
    <w:rsid w:val="00BE22DB"/>
    <w:rsid w:val="00BF0A54"/>
    <w:rsid w:val="00BF2F63"/>
    <w:rsid w:val="00C04182"/>
    <w:rsid w:val="00C051D6"/>
    <w:rsid w:val="00C05C28"/>
    <w:rsid w:val="00C12EA9"/>
    <w:rsid w:val="00C20791"/>
    <w:rsid w:val="00C20E44"/>
    <w:rsid w:val="00C27639"/>
    <w:rsid w:val="00C27FAC"/>
    <w:rsid w:val="00C322FF"/>
    <w:rsid w:val="00C36190"/>
    <w:rsid w:val="00C52086"/>
    <w:rsid w:val="00C52104"/>
    <w:rsid w:val="00C567D7"/>
    <w:rsid w:val="00C61605"/>
    <w:rsid w:val="00C65D4B"/>
    <w:rsid w:val="00C67B96"/>
    <w:rsid w:val="00C71432"/>
    <w:rsid w:val="00C94E98"/>
    <w:rsid w:val="00C97623"/>
    <w:rsid w:val="00C97AE6"/>
    <w:rsid w:val="00CA23EF"/>
    <w:rsid w:val="00CA3209"/>
    <w:rsid w:val="00CB1595"/>
    <w:rsid w:val="00CB24B4"/>
    <w:rsid w:val="00CB2E30"/>
    <w:rsid w:val="00CB6EAD"/>
    <w:rsid w:val="00CB7AB1"/>
    <w:rsid w:val="00CC3B83"/>
    <w:rsid w:val="00CC6127"/>
    <w:rsid w:val="00CE0BC0"/>
    <w:rsid w:val="00CE17EC"/>
    <w:rsid w:val="00CE2FED"/>
    <w:rsid w:val="00CE546F"/>
    <w:rsid w:val="00CE6CE1"/>
    <w:rsid w:val="00CF69E1"/>
    <w:rsid w:val="00D0173E"/>
    <w:rsid w:val="00D0212C"/>
    <w:rsid w:val="00D04D9B"/>
    <w:rsid w:val="00D20C15"/>
    <w:rsid w:val="00D31246"/>
    <w:rsid w:val="00D36BAC"/>
    <w:rsid w:val="00D41B44"/>
    <w:rsid w:val="00D44658"/>
    <w:rsid w:val="00D44ED1"/>
    <w:rsid w:val="00D50839"/>
    <w:rsid w:val="00D51402"/>
    <w:rsid w:val="00D53E35"/>
    <w:rsid w:val="00D549E4"/>
    <w:rsid w:val="00D558DA"/>
    <w:rsid w:val="00D65098"/>
    <w:rsid w:val="00D656BB"/>
    <w:rsid w:val="00D76E95"/>
    <w:rsid w:val="00D826CC"/>
    <w:rsid w:val="00D875E1"/>
    <w:rsid w:val="00D8795B"/>
    <w:rsid w:val="00D92AA5"/>
    <w:rsid w:val="00D9448F"/>
    <w:rsid w:val="00D968F6"/>
    <w:rsid w:val="00DA1DFE"/>
    <w:rsid w:val="00DA3D98"/>
    <w:rsid w:val="00DA6A79"/>
    <w:rsid w:val="00DB266F"/>
    <w:rsid w:val="00DB2C93"/>
    <w:rsid w:val="00DC1CED"/>
    <w:rsid w:val="00DC6AD3"/>
    <w:rsid w:val="00DD0908"/>
    <w:rsid w:val="00DD7915"/>
    <w:rsid w:val="00DE61FA"/>
    <w:rsid w:val="00DE7063"/>
    <w:rsid w:val="00DF3104"/>
    <w:rsid w:val="00DF666B"/>
    <w:rsid w:val="00DF69AA"/>
    <w:rsid w:val="00E030D4"/>
    <w:rsid w:val="00E1072C"/>
    <w:rsid w:val="00E13E19"/>
    <w:rsid w:val="00E2095F"/>
    <w:rsid w:val="00E22C57"/>
    <w:rsid w:val="00E2613A"/>
    <w:rsid w:val="00E305F9"/>
    <w:rsid w:val="00E339B6"/>
    <w:rsid w:val="00E435D6"/>
    <w:rsid w:val="00E57E9B"/>
    <w:rsid w:val="00E6013B"/>
    <w:rsid w:val="00E61B06"/>
    <w:rsid w:val="00E61EBA"/>
    <w:rsid w:val="00E62596"/>
    <w:rsid w:val="00E70921"/>
    <w:rsid w:val="00E73AC9"/>
    <w:rsid w:val="00E77525"/>
    <w:rsid w:val="00E8223E"/>
    <w:rsid w:val="00E8389C"/>
    <w:rsid w:val="00E84459"/>
    <w:rsid w:val="00E86274"/>
    <w:rsid w:val="00E90585"/>
    <w:rsid w:val="00EA17A1"/>
    <w:rsid w:val="00EA2FE8"/>
    <w:rsid w:val="00EA4488"/>
    <w:rsid w:val="00EA7109"/>
    <w:rsid w:val="00EA757E"/>
    <w:rsid w:val="00EB03B4"/>
    <w:rsid w:val="00EB0466"/>
    <w:rsid w:val="00EC0E11"/>
    <w:rsid w:val="00EC3BA9"/>
    <w:rsid w:val="00EC5F95"/>
    <w:rsid w:val="00EC73DE"/>
    <w:rsid w:val="00ED078C"/>
    <w:rsid w:val="00ED0F08"/>
    <w:rsid w:val="00ED186B"/>
    <w:rsid w:val="00ED7BA8"/>
    <w:rsid w:val="00EE1110"/>
    <w:rsid w:val="00EE293D"/>
    <w:rsid w:val="00EE2DEB"/>
    <w:rsid w:val="00EE43E5"/>
    <w:rsid w:val="00EE7FD4"/>
    <w:rsid w:val="00F01DA4"/>
    <w:rsid w:val="00F02B7C"/>
    <w:rsid w:val="00F02FA7"/>
    <w:rsid w:val="00F078D7"/>
    <w:rsid w:val="00F179E4"/>
    <w:rsid w:val="00F20DA9"/>
    <w:rsid w:val="00F24618"/>
    <w:rsid w:val="00F26575"/>
    <w:rsid w:val="00F26AD9"/>
    <w:rsid w:val="00F272CE"/>
    <w:rsid w:val="00F33BE4"/>
    <w:rsid w:val="00F34161"/>
    <w:rsid w:val="00F362E0"/>
    <w:rsid w:val="00F4135B"/>
    <w:rsid w:val="00F45D29"/>
    <w:rsid w:val="00F47FD6"/>
    <w:rsid w:val="00F52AD2"/>
    <w:rsid w:val="00F55F1D"/>
    <w:rsid w:val="00F5671C"/>
    <w:rsid w:val="00F57A72"/>
    <w:rsid w:val="00F6082F"/>
    <w:rsid w:val="00F630AB"/>
    <w:rsid w:val="00F65AC0"/>
    <w:rsid w:val="00F72F21"/>
    <w:rsid w:val="00F733D6"/>
    <w:rsid w:val="00F73C23"/>
    <w:rsid w:val="00F82260"/>
    <w:rsid w:val="00F9264B"/>
    <w:rsid w:val="00F97C26"/>
    <w:rsid w:val="00FB0DAF"/>
    <w:rsid w:val="00FB413F"/>
    <w:rsid w:val="00FB4BFC"/>
    <w:rsid w:val="00FC6E2A"/>
    <w:rsid w:val="00FE7779"/>
    <w:rsid w:val="00FF1E95"/>
    <w:rsid w:val="00FF2984"/>
    <w:rsid w:val="00FF444D"/>
    <w:rsid w:val="00FF57C5"/>
    <w:rsid w:val="00FF585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BA167D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page number" w:uiPriority="99"/>
    <w:lsdException w:name="Title" w:qFormat="1"/>
    <w:lsdException w:name="Subtitle" w:qFormat="1"/>
    <w:lsdException w:name="Strong" w:qFormat="1"/>
    <w:lsdException w:name="Emphasis" w:qFormat="1"/>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6847"/>
    <w:rPr>
      <w:sz w:val="22"/>
      <w:lang w:val="en-GB"/>
    </w:rPr>
  </w:style>
  <w:style w:type="paragraph" w:styleId="Heading1">
    <w:name w:val="heading 1"/>
    <w:basedOn w:val="Normal"/>
    <w:next w:val="Normal"/>
    <w:qFormat/>
    <w:rsid w:val="007B3757"/>
    <w:pPr>
      <w:keepNext/>
      <w:numPr>
        <w:numId w:val="15"/>
      </w:numPr>
      <w:suppressAutoHyphens/>
      <w:spacing w:before="240" w:after="60"/>
      <w:outlineLvl w:val="0"/>
    </w:pPr>
    <w:rPr>
      <w:rFonts w:ascii="Arial" w:hAnsi="Arial" w:cs="Arial"/>
      <w:b/>
      <w:bCs/>
      <w:kern w:val="32"/>
      <w:sz w:val="32"/>
      <w:szCs w:val="32"/>
      <w:lang w:val="de-DE" w:eastAsia="ar-SA"/>
    </w:rPr>
  </w:style>
  <w:style w:type="paragraph" w:styleId="Heading2">
    <w:name w:val="heading 2"/>
    <w:basedOn w:val="Normal"/>
    <w:next w:val="Normal"/>
    <w:qFormat/>
    <w:rsid w:val="007B3757"/>
    <w:pPr>
      <w:keepNext/>
      <w:numPr>
        <w:ilvl w:val="1"/>
        <w:numId w:val="15"/>
      </w:numPr>
      <w:suppressAutoHyphens/>
      <w:spacing w:before="240" w:after="60"/>
      <w:outlineLvl w:val="1"/>
    </w:pPr>
    <w:rPr>
      <w:rFonts w:ascii="Arial" w:hAnsi="Arial" w:cs="Arial"/>
      <w:b/>
      <w:bCs/>
      <w:i/>
      <w:iCs/>
      <w:sz w:val="28"/>
      <w:szCs w:val="28"/>
      <w:lang w:val="de-DE" w:eastAsia="ar-SA"/>
    </w:rPr>
  </w:style>
  <w:style w:type="paragraph" w:styleId="Heading3">
    <w:name w:val="heading 3"/>
    <w:basedOn w:val="Normal"/>
    <w:next w:val="Normal"/>
    <w:qFormat/>
    <w:rsid w:val="00011EE7"/>
    <w:pPr>
      <w:keepNext/>
      <w:spacing w:before="240" w:after="60"/>
      <w:outlineLvl w:val="2"/>
    </w:pPr>
    <w:rPr>
      <w:rFonts w:ascii="Arial" w:hAnsi="Arial" w:cs="Arial"/>
      <w:b/>
      <w:bCs/>
      <w:sz w:val="26"/>
      <w:szCs w:val="26"/>
    </w:rPr>
  </w:style>
  <w:style w:type="paragraph" w:styleId="Heading4">
    <w:name w:val="heading 4"/>
    <w:basedOn w:val="Normal"/>
    <w:next w:val="Normal"/>
    <w:qFormat/>
    <w:rsid w:val="00011EE7"/>
    <w:pPr>
      <w:keepNext/>
      <w:spacing w:before="240" w:after="60"/>
      <w:outlineLvl w:val="3"/>
    </w:pPr>
    <w:rPr>
      <w:b/>
      <w:bCs/>
      <w:sz w:val="28"/>
      <w:szCs w:val="28"/>
    </w:rPr>
  </w:style>
  <w:style w:type="paragraph" w:styleId="Heading5">
    <w:name w:val="heading 5"/>
    <w:basedOn w:val="Normal"/>
    <w:next w:val="Normal"/>
    <w:qFormat/>
    <w:rsid w:val="00011EE7"/>
    <w:pPr>
      <w:spacing w:before="240" w:after="60"/>
      <w:outlineLvl w:val="4"/>
    </w:pPr>
    <w:rPr>
      <w:b/>
      <w:bCs/>
      <w:i/>
      <w:iCs/>
      <w:sz w:val="26"/>
      <w:szCs w:val="26"/>
    </w:rPr>
  </w:style>
  <w:style w:type="paragraph" w:styleId="Heading6">
    <w:name w:val="heading 6"/>
    <w:basedOn w:val="Normal"/>
    <w:next w:val="Normal"/>
    <w:qFormat/>
    <w:rsid w:val="00011EE7"/>
    <w:pPr>
      <w:spacing w:before="240" w:after="60"/>
      <w:outlineLvl w:val="5"/>
    </w:pPr>
    <w:rPr>
      <w:b/>
      <w:bCs/>
      <w:szCs w:val="22"/>
    </w:rPr>
  </w:style>
  <w:style w:type="paragraph" w:styleId="Heading7">
    <w:name w:val="heading 7"/>
    <w:basedOn w:val="Normal"/>
    <w:next w:val="Normal"/>
    <w:qFormat/>
    <w:rsid w:val="00011EE7"/>
    <w:pPr>
      <w:spacing w:before="240" w:after="60"/>
      <w:outlineLvl w:val="6"/>
    </w:pPr>
    <w:rPr>
      <w:sz w:val="24"/>
      <w:szCs w:val="24"/>
    </w:rPr>
  </w:style>
  <w:style w:type="paragraph" w:styleId="Heading8">
    <w:name w:val="heading 8"/>
    <w:basedOn w:val="Normal"/>
    <w:next w:val="Normal"/>
    <w:qFormat/>
    <w:rsid w:val="00011EE7"/>
    <w:pPr>
      <w:spacing w:before="240" w:after="60"/>
      <w:outlineLvl w:val="7"/>
    </w:pPr>
    <w:rPr>
      <w:i/>
      <w:iCs/>
      <w:sz w:val="24"/>
      <w:szCs w:val="24"/>
    </w:rPr>
  </w:style>
  <w:style w:type="paragraph" w:styleId="Heading9">
    <w:name w:val="heading 9"/>
    <w:basedOn w:val="Normal"/>
    <w:next w:val="Normal"/>
    <w:qFormat/>
    <w:rsid w:val="00011EE7"/>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sid w:val="00593BD8"/>
    <w:rPr>
      <w:color w:val="0000FF"/>
      <w:u w:val="single"/>
    </w:rPr>
  </w:style>
  <w:style w:type="paragraph" w:styleId="Caption">
    <w:name w:val="caption"/>
    <w:basedOn w:val="Normal"/>
    <w:next w:val="Normal"/>
    <w:qFormat/>
    <w:rsid w:val="00593BD8"/>
    <w:pPr>
      <w:spacing w:line="288" w:lineRule="auto"/>
    </w:pPr>
    <w:rPr>
      <w:b/>
      <w:lang w:val="de-DE" w:eastAsia="de-DE"/>
    </w:rPr>
  </w:style>
  <w:style w:type="paragraph" w:styleId="Footer">
    <w:name w:val="footer"/>
    <w:basedOn w:val="Normal"/>
    <w:link w:val="FooterChar"/>
    <w:uiPriority w:val="99"/>
    <w:rsid w:val="00593BD8"/>
    <w:pPr>
      <w:tabs>
        <w:tab w:val="center" w:pos="4536"/>
        <w:tab w:val="right" w:pos="9072"/>
      </w:tabs>
    </w:pPr>
  </w:style>
  <w:style w:type="character" w:styleId="PageNumber">
    <w:name w:val="page number"/>
    <w:basedOn w:val="DefaultParagraphFont"/>
    <w:uiPriority w:val="99"/>
    <w:semiHidden/>
    <w:rsid w:val="00593BD8"/>
  </w:style>
  <w:style w:type="paragraph" w:styleId="Header">
    <w:name w:val="header"/>
    <w:basedOn w:val="Normal"/>
    <w:link w:val="HeaderChar"/>
    <w:rsid w:val="00593BD8"/>
    <w:pPr>
      <w:tabs>
        <w:tab w:val="center" w:pos="4536"/>
        <w:tab w:val="right" w:pos="9072"/>
      </w:tabs>
    </w:pPr>
  </w:style>
  <w:style w:type="character" w:customStyle="1" w:styleId="FootnoteCharacters">
    <w:name w:val="Footnote Characters"/>
    <w:semiHidden/>
    <w:rsid w:val="000B327C"/>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
    <w:basedOn w:val="Normal"/>
    <w:link w:val="FootnoteTextChar"/>
    <w:uiPriority w:val="99"/>
    <w:rsid w:val="000B327C"/>
    <w:pPr>
      <w:suppressAutoHyphens/>
    </w:pPr>
    <w:rPr>
      <w:sz w:val="20"/>
      <w:lang w:val="de-DE" w:eastAsia="ar-SA"/>
    </w:rPr>
  </w:style>
  <w:style w:type="character" w:styleId="CommentReference">
    <w:name w:val="annotation reference"/>
    <w:semiHidden/>
    <w:rsid w:val="003D3911"/>
    <w:rPr>
      <w:sz w:val="16"/>
      <w:szCs w:val="16"/>
    </w:rPr>
  </w:style>
  <w:style w:type="paragraph" w:styleId="CommentText">
    <w:name w:val="annotation text"/>
    <w:basedOn w:val="Normal"/>
    <w:semiHidden/>
    <w:rsid w:val="003D3911"/>
    <w:rPr>
      <w:sz w:val="20"/>
    </w:rPr>
  </w:style>
  <w:style w:type="paragraph" w:styleId="CommentSubject">
    <w:name w:val="annotation subject"/>
    <w:basedOn w:val="CommentText"/>
    <w:next w:val="CommentText"/>
    <w:semiHidden/>
    <w:rsid w:val="003D3911"/>
    <w:rPr>
      <w:b/>
      <w:bCs/>
    </w:rPr>
  </w:style>
  <w:style w:type="paragraph" w:styleId="BalloonText">
    <w:name w:val="Balloon Text"/>
    <w:basedOn w:val="Normal"/>
    <w:semiHidden/>
    <w:rsid w:val="003D3911"/>
    <w:rPr>
      <w:rFonts w:ascii="Tahoma" w:hAnsi="Tahoma" w:cs="Tahoma"/>
      <w:sz w:val="16"/>
      <w:szCs w:val="16"/>
    </w:rPr>
  </w:style>
  <w:style w:type="numbering" w:styleId="111111">
    <w:name w:val="Outline List 2"/>
    <w:basedOn w:val="NoList"/>
    <w:semiHidden/>
    <w:rsid w:val="00011EE7"/>
    <w:pPr>
      <w:numPr>
        <w:numId w:val="20"/>
      </w:numPr>
    </w:pPr>
  </w:style>
  <w:style w:type="character" w:styleId="FootnoteReference">
    <w:name w:val="footnote reference"/>
    <w:uiPriority w:val="99"/>
    <w:rsid w:val="00807059"/>
    <w:rPr>
      <w:vertAlign w:val="superscript"/>
    </w:rPr>
  </w:style>
  <w:style w:type="numbering" w:styleId="1ai">
    <w:name w:val="Outline List 1"/>
    <w:basedOn w:val="NoList"/>
    <w:semiHidden/>
    <w:rsid w:val="00011EE7"/>
    <w:pPr>
      <w:numPr>
        <w:numId w:val="21"/>
      </w:numPr>
    </w:pPr>
  </w:style>
  <w:style w:type="paragraph" w:styleId="Salutation">
    <w:name w:val="Salutation"/>
    <w:basedOn w:val="Normal"/>
    <w:next w:val="Normal"/>
    <w:semiHidden/>
    <w:rsid w:val="00011EE7"/>
  </w:style>
  <w:style w:type="numbering" w:styleId="ArticleSection">
    <w:name w:val="Outline List 3"/>
    <w:basedOn w:val="NoList"/>
    <w:semiHidden/>
    <w:rsid w:val="00011EE7"/>
    <w:pPr>
      <w:numPr>
        <w:numId w:val="22"/>
      </w:numPr>
    </w:pPr>
  </w:style>
  <w:style w:type="paragraph" w:styleId="ListBullet">
    <w:name w:val="List Bullet"/>
    <w:basedOn w:val="Normal"/>
    <w:semiHidden/>
    <w:rsid w:val="00011EE7"/>
    <w:pPr>
      <w:numPr>
        <w:numId w:val="23"/>
      </w:numPr>
    </w:pPr>
  </w:style>
  <w:style w:type="paragraph" w:styleId="ListBullet2">
    <w:name w:val="List Bullet 2"/>
    <w:basedOn w:val="Normal"/>
    <w:semiHidden/>
    <w:rsid w:val="00011EE7"/>
    <w:pPr>
      <w:numPr>
        <w:numId w:val="24"/>
      </w:numPr>
    </w:pPr>
  </w:style>
  <w:style w:type="paragraph" w:styleId="ListBullet3">
    <w:name w:val="List Bullet 3"/>
    <w:basedOn w:val="Normal"/>
    <w:semiHidden/>
    <w:rsid w:val="00011EE7"/>
    <w:pPr>
      <w:numPr>
        <w:numId w:val="25"/>
      </w:numPr>
    </w:pPr>
  </w:style>
  <w:style w:type="paragraph" w:styleId="ListBullet4">
    <w:name w:val="List Bullet 4"/>
    <w:basedOn w:val="Normal"/>
    <w:semiHidden/>
    <w:rsid w:val="00011EE7"/>
    <w:pPr>
      <w:numPr>
        <w:numId w:val="26"/>
      </w:numPr>
    </w:pPr>
  </w:style>
  <w:style w:type="paragraph" w:styleId="ListBullet5">
    <w:name w:val="List Bullet 5"/>
    <w:basedOn w:val="Normal"/>
    <w:semiHidden/>
    <w:rsid w:val="00011EE7"/>
    <w:pPr>
      <w:numPr>
        <w:numId w:val="27"/>
      </w:numPr>
    </w:pPr>
  </w:style>
  <w:style w:type="character" w:styleId="FollowedHyperlink">
    <w:name w:val="FollowedHyperlink"/>
    <w:semiHidden/>
    <w:rsid w:val="00011EE7"/>
    <w:rPr>
      <w:color w:val="800080"/>
      <w:u w:val="single"/>
    </w:rPr>
  </w:style>
  <w:style w:type="paragraph" w:styleId="BlockText">
    <w:name w:val="Block Text"/>
    <w:basedOn w:val="Normal"/>
    <w:semiHidden/>
    <w:rsid w:val="00011EE7"/>
    <w:pPr>
      <w:spacing w:after="120"/>
      <w:ind w:left="1440" w:right="1440"/>
    </w:pPr>
  </w:style>
  <w:style w:type="paragraph" w:styleId="Date">
    <w:name w:val="Date"/>
    <w:basedOn w:val="Normal"/>
    <w:next w:val="Normal"/>
    <w:semiHidden/>
    <w:rsid w:val="00011EE7"/>
  </w:style>
  <w:style w:type="paragraph" w:styleId="E-mailSignature">
    <w:name w:val="E-mail Signature"/>
    <w:basedOn w:val="Normal"/>
    <w:semiHidden/>
    <w:rsid w:val="00011EE7"/>
  </w:style>
  <w:style w:type="character" w:styleId="Strong">
    <w:name w:val="Strong"/>
    <w:qFormat/>
    <w:rsid w:val="00011EE7"/>
    <w:rPr>
      <w:b/>
      <w:bCs/>
    </w:rPr>
  </w:style>
  <w:style w:type="paragraph" w:styleId="NoteHeading">
    <w:name w:val="Note Heading"/>
    <w:basedOn w:val="Normal"/>
    <w:next w:val="Normal"/>
    <w:semiHidden/>
    <w:rsid w:val="00011EE7"/>
  </w:style>
  <w:style w:type="paragraph" w:styleId="Closing">
    <w:name w:val="Closing"/>
    <w:basedOn w:val="Normal"/>
    <w:semiHidden/>
    <w:rsid w:val="00011EE7"/>
    <w:pPr>
      <w:ind w:left="4252"/>
    </w:pPr>
  </w:style>
  <w:style w:type="character" w:styleId="Emphasis">
    <w:name w:val="Emphasis"/>
    <w:qFormat/>
    <w:rsid w:val="00011EE7"/>
    <w:rPr>
      <w:i/>
      <w:iCs/>
    </w:rPr>
  </w:style>
  <w:style w:type="paragraph" w:styleId="HTMLAddress">
    <w:name w:val="HTML Address"/>
    <w:basedOn w:val="Normal"/>
    <w:semiHidden/>
    <w:rsid w:val="00011EE7"/>
    <w:rPr>
      <w:i/>
      <w:iCs/>
    </w:rPr>
  </w:style>
  <w:style w:type="character" w:styleId="HTMLAcronym">
    <w:name w:val="HTML Acronym"/>
    <w:basedOn w:val="DefaultParagraphFont"/>
    <w:semiHidden/>
    <w:rsid w:val="00011EE7"/>
  </w:style>
  <w:style w:type="character" w:styleId="HTMLSample">
    <w:name w:val="HTML Sample"/>
    <w:semiHidden/>
    <w:rsid w:val="00011EE7"/>
    <w:rPr>
      <w:rFonts w:ascii="Courier New" w:hAnsi="Courier New" w:cs="Courier New"/>
    </w:rPr>
  </w:style>
  <w:style w:type="character" w:styleId="HTMLCode">
    <w:name w:val="HTML Code"/>
    <w:semiHidden/>
    <w:rsid w:val="00011EE7"/>
    <w:rPr>
      <w:rFonts w:ascii="Courier New" w:hAnsi="Courier New" w:cs="Courier New"/>
      <w:sz w:val="20"/>
      <w:szCs w:val="20"/>
    </w:rPr>
  </w:style>
  <w:style w:type="character" w:styleId="HTMLDefinition">
    <w:name w:val="HTML Definition"/>
    <w:semiHidden/>
    <w:rsid w:val="00011EE7"/>
    <w:rPr>
      <w:i/>
      <w:iCs/>
    </w:rPr>
  </w:style>
  <w:style w:type="character" w:styleId="HTMLTypewriter">
    <w:name w:val="HTML Typewriter"/>
    <w:semiHidden/>
    <w:rsid w:val="00011EE7"/>
    <w:rPr>
      <w:rFonts w:ascii="Courier New" w:hAnsi="Courier New" w:cs="Courier New"/>
      <w:sz w:val="20"/>
      <w:szCs w:val="20"/>
    </w:rPr>
  </w:style>
  <w:style w:type="character" w:styleId="HTMLKeyboard">
    <w:name w:val="HTML Keyboard"/>
    <w:semiHidden/>
    <w:rsid w:val="00011EE7"/>
    <w:rPr>
      <w:rFonts w:ascii="Courier New" w:hAnsi="Courier New" w:cs="Courier New"/>
      <w:sz w:val="20"/>
      <w:szCs w:val="20"/>
    </w:rPr>
  </w:style>
  <w:style w:type="character" w:styleId="HTMLVariable">
    <w:name w:val="HTML Variable"/>
    <w:semiHidden/>
    <w:rsid w:val="00011EE7"/>
    <w:rPr>
      <w:i/>
      <w:iCs/>
    </w:rPr>
  </w:style>
  <w:style w:type="paragraph" w:styleId="HTMLPreformatted">
    <w:name w:val="HTML Preformatted"/>
    <w:basedOn w:val="Normal"/>
    <w:semiHidden/>
    <w:rsid w:val="00011EE7"/>
    <w:rPr>
      <w:rFonts w:ascii="Courier New" w:hAnsi="Courier New" w:cs="Courier New"/>
      <w:sz w:val="20"/>
    </w:rPr>
  </w:style>
  <w:style w:type="character" w:styleId="HTMLCite">
    <w:name w:val="HTML Cite"/>
    <w:semiHidden/>
    <w:rsid w:val="00011EE7"/>
    <w:rPr>
      <w:i/>
      <w:iCs/>
    </w:rPr>
  </w:style>
  <w:style w:type="paragraph" w:styleId="List">
    <w:name w:val="List"/>
    <w:basedOn w:val="Normal"/>
    <w:semiHidden/>
    <w:rsid w:val="00011EE7"/>
    <w:pPr>
      <w:ind w:left="283" w:hanging="283"/>
    </w:pPr>
  </w:style>
  <w:style w:type="paragraph" w:styleId="List2">
    <w:name w:val="List 2"/>
    <w:basedOn w:val="Normal"/>
    <w:semiHidden/>
    <w:rsid w:val="00011EE7"/>
    <w:pPr>
      <w:ind w:left="566" w:hanging="283"/>
    </w:pPr>
  </w:style>
  <w:style w:type="paragraph" w:styleId="List3">
    <w:name w:val="List 3"/>
    <w:basedOn w:val="Normal"/>
    <w:semiHidden/>
    <w:rsid w:val="00011EE7"/>
    <w:pPr>
      <w:ind w:left="849" w:hanging="283"/>
    </w:pPr>
  </w:style>
  <w:style w:type="paragraph" w:styleId="List4">
    <w:name w:val="List 4"/>
    <w:basedOn w:val="Normal"/>
    <w:semiHidden/>
    <w:rsid w:val="00011EE7"/>
    <w:pPr>
      <w:ind w:left="1132" w:hanging="283"/>
    </w:pPr>
  </w:style>
  <w:style w:type="paragraph" w:styleId="List5">
    <w:name w:val="List 5"/>
    <w:basedOn w:val="Normal"/>
    <w:semiHidden/>
    <w:rsid w:val="00011EE7"/>
    <w:pPr>
      <w:ind w:left="1415" w:hanging="283"/>
    </w:pPr>
  </w:style>
  <w:style w:type="paragraph" w:styleId="ListContinue">
    <w:name w:val="List Continue"/>
    <w:basedOn w:val="Normal"/>
    <w:semiHidden/>
    <w:rsid w:val="00011EE7"/>
    <w:pPr>
      <w:spacing w:after="120"/>
      <w:ind w:left="283"/>
    </w:pPr>
  </w:style>
  <w:style w:type="paragraph" w:styleId="ListContinue2">
    <w:name w:val="List Continue 2"/>
    <w:basedOn w:val="Normal"/>
    <w:semiHidden/>
    <w:rsid w:val="00011EE7"/>
    <w:pPr>
      <w:spacing w:after="120"/>
      <w:ind w:left="566"/>
    </w:pPr>
  </w:style>
  <w:style w:type="paragraph" w:styleId="ListContinue3">
    <w:name w:val="List Continue 3"/>
    <w:basedOn w:val="Normal"/>
    <w:semiHidden/>
    <w:rsid w:val="00011EE7"/>
    <w:pPr>
      <w:spacing w:after="120"/>
      <w:ind w:left="849"/>
    </w:pPr>
  </w:style>
  <w:style w:type="paragraph" w:styleId="ListContinue4">
    <w:name w:val="List Continue 4"/>
    <w:basedOn w:val="Normal"/>
    <w:semiHidden/>
    <w:rsid w:val="00011EE7"/>
    <w:pPr>
      <w:spacing w:after="120"/>
      <w:ind w:left="1132"/>
    </w:pPr>
  </w:style>
  <w:style w:type="paragraph" w:styleId="ListContinue5">
    <w:name w:val="List Continue 5"/>
    <w:basedOn w:val="Normal"/>
    <w:semiHidden/>
    <w:rsid w:val="00011EE7"/>
    <w:pPr>
      <w:spacing w:after="120"/>
      <w:ind w:left="1415"/>
    </w:pPr>
  </w:style>
  <w:style w:type="paragraph" w:styleId="ListNumber">
    <w:name w:val="List Number"/>
    <w:basedOn w:val="Normal"/>
    <w:semiHidden/>
    <w:rsid w:val="00011EE7"/>
    <w:pPr>
      <w:numPr>
        <w:numId w:val="28"/>
      </w:numPr>
    </w:pPr>
  </w:style>
  <w:style w:type="paragraph" w:styleId="ListNumber2">
    <w:name w:val="List Number 2"/>
    <w:basedOn w:val="Normal"/>
    <w:semiHidden/>
    <w:rsid w:val="00011EE7"/>
    <w:pPr>
      <w:numPr>
        <w:numId w:val="29"/>
      </w:numPr>
    </w:pPr>
  </w:style>
  <w:style w:type="paragraph" w:styleId="ListNumber3">
    <w:name w:val="List Number 3"/>
    <w:basedOn w:val="Normal"/>
    <w:semiHidden/>
    <w:rsid w:val="00011EE7"/>
    <w:pPr>
      <w:numPr>
        <w:numId w:val="30"/>
      </w:numPr>
    </w:pPr>
  </w:style>
  <w:style w:type="paragraph" w:styleId="ListNumber4">
    <w:name w:val="List Number 4"/>
    <w:basedOn w:val="Normal"/>
    <w:semiHidden/>
    <w:rsid w:val="00011EE7"/>
    <w:pPr>
      <w:numPr>
        <w:numId w:val="31"/>
      </w:numPr>
    </w:pPr>
  </w:style>
  <w:style w:type="paragraph" w:styleId="ListNumber5">
    <w:name w:val="List Number 5"/>
    <w:basedOn w:val="Normal"/>
    <w:semiHidden/>
    <w:rsid w:val="00011EE7"/>
    <w:pPr>
      <w:numPr>
        <w:numId w:val="32"/>
      </w:numPr>
    </w:pPr>
  </w:style>
  <w:style w:type="paragraph" w:styleId="MessageHeader">
    <w:name w:val="Message Header"/>
    <w:basedOn w:val="Normal"/>
    <w:semiHidden/>
    <w:rsid w:val="00011EE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PlainText">
    <w:name w:val="Plain Text"/>
    <w:basedOn w:val="Normal"/>
    <w:semiHidden/>
    <w:rsid w:val="00011EE7"/>
    <w:rPr>
      <w:rFonts w:ascii="Courier New" w:hAnsi="Courier New" w:cs="Courier New"/>
      <w:sz w:val="20"/>
    </w:rPr>
  </w:style>
  <w:style w:type="paragraph" w:styleId="NormalWeb">
    <w:name w:val="Normal (Web)"/>
    <w:basedOn w:val="Normal"/>
    <w:semiHidden/>
    <w:rsid w:val="00011EE7"/>
    <w:rPr>
      <w:sz w:val="24"/>
      <w:szCs w:val="24"/>
    </w:rPr>
  </w:style>
  <w:style w:type="paragraph" w:styleId="NormalIndent">
    <w:name w:val="Normal Indent"/>
    <w:basedOn w:val="Normal"/>
    <w:semiHidden/>
    <w:rsid w:val="00011EE7"/>
    <w:pPr>
      <w:ind w:left="708"/>
    </w:pPr>
  </w:style>
  <w:style w:type="table" w:styleId="Table3Deffects1">
    <w:name w:val="Table 3D effects 1"/>
    <w:basedOn w:val="TableNormal"/>
    <w:semiHidden/>
    <w:rsid w:val="00011EE7"/>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011EE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011EE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semiHidden/>
    <w:rsid w:val="00011EE7"/>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Simple1">
    <w:name w:val="Table Simple 1"/>
    <w:basedOn w:val="TableNormal"/>
    <w:semiHidden/>
    <w:rsid w:val="00011EE7"/>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011EE7"/>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011EE7"/>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Elegant">
    <w:name w:val="Table Elegant"/>
    <w:basedOn w:val="TableNormal"/>
    <w:semiHidden/>
    <w:rsid w:val="00011EE7"/>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011EE7"/>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011EE7"/>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011EE7"/>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011EE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011EE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011EE7"/>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011EE7"/>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List1">
    <w:name w:val="Table List 1"/>
    <w:basedOn w:val="TableNormal"/>
    <w:semiHidden/>
    <w:rsid w:val="00011EE7"/>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011EE7"/>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011EE7"/>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011EE7"/>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011EE7"/>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011EE7"/>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011EE7"/>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011EE7"/>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011EE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Grid1">
    <w:name w:val="Table Grid 1"/>
    <w:basedOn w:val="TableNormal"/>
    <w:semiHidden/>
    <w:rsid w:val="00011EE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011EE7"/>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011EE7"/>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011EE7"/>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011EE7"/>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011EE7"/>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011EE7"/>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011EE7"/>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Columns1">
    <w:name w:val="Table Columns 1"/>
    <w:basedOn w:val="TableNormal"/>
    <w:semiHidden/>
    <w:rsid w:val="00011EE7"/>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011EE7"/>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011EE7"/>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011EE7"/>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011EE7"/>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Subtle1">
    <w:name w:val="Table Subtle 1"/>
    <w:basedOn w:val="TableNormal"/>
    <w:semiHidden/>
    <w:rsid w:val="00011EE7"/>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011EE7"/>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semiHidden/>
    <w:rsid w:val="00011EE7"/>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011EE7"/>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011EE7"/>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Grid">
    <w:name w:val="Table Grid"/>
    <w:basedOn w:val="TableNormal"/>
    <w:uiPriority w:val="59"/>
    <w:rsid w:val="00011E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Theme">
    <w:name w:val="Table Theme"/>
    <w:basedOn w:val="TableNormal"/>
    <w:semiHidden/>
    <w:rsid w:val="00011E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semiHidden/>
    <w:rsid w:val="00011EE7"/>
    <w:pPr>
      <w:spacing w:after="120"/>
    </w:pPr>
  </w:style>
  <w:style w:type="paragraph" w:styleId="BodyText2">
    <w:name w:val="Body Text 2"/>
    <w:basedOn w:val="Normal"/>
    <w:semiHidden/>
    <w:rsid w:val="00011EE7"/>
    <w:pPr>
      <w:spacing w:after="120" w:line="480" w:lineRule="auto"/>
    </w:pPr>
  </w:style>
  <w:style w:type="paragraph" w:styleId="BodyText3">
    <w:name w:val="Body Text 3"/>
    <w:basedOn w:val="Normal"/>
    <w:semiHidden/>
    <w:rsid w:val="00011EE7"/>
    <w:pPr>
      <w:spacing w:after="120"/>
    </w:pPr>
    <w:rPr>
      <w:sz w:val="16"/>
      <w:szCs w:val="16"/>
    </w:rPr>
  </w:style>
  <w:style w:type="paragraph" w:styleId="BodyTextIndent2">
    <w:name w:val="Body Text Indent 2"/>
    <w:basedOn w:val="Normal"/>
    <w:semiHidden/>
    <w:rsid w:val="00011EE7"/>
    <w:pPr>
      <w:spacing w:after="120" w:line="480" w:lineRule="auto"/>
      <w:ind w:left="283"/>
    </w:pPr>
  </w:style>
  <w:style w:type="paragraph" w:styleId="BodyTextIndent3">
    <w:name w:val="Body Text Indent 3"/>
    <w:basedOn w:val="Normal"/>
    <w:semiHidden/>
    <w:rsid w:val="00011EE7"/>
    <w:pPr>
      <w:spacing w:after="120"/>
      <w:ind w:left="283"/>
    </w:pPr>
    <w:rPr>
      <w:sz w:val="16"/>
      <w:szCs w:val="16"/>
    </w:rPr>
  </w:style>
  <w:style w:type="paragraph" w:styleId="BodyTextFirstIndent">
    <w:name w:val="Body Text First Indent"/>
    <w:basedOn w:val="BodyText"/>
    <w:semiHidden/>
    <w:rsid w:val="00011EE7"/>
    <w:pPr>
      <w:ind w:firstLine="210"/>
    </w:pPr>
  </w:style>
  <w:style w:type="paragraph" w:styleId="BodyTextIndent">
    <w:name w:val="Body Text Indent"/>
    <w:basedOn w:val="Normal"/>
    <w:semiHidden/>
    <w:rsid w:val="00011EE7"/>
    <w:pPr>
      <w:spacing w:after="120"/>
      <w:ind w:left="283"/>
    </w:pPr>
  </w:style>
  <w:style w:type="paragraph" w:styleId="BodyTextFirstIndent2">
    <w:name w:val="Body Text First Indent 2"/>
    <w:basedOn w:val="BodyTextIndent"/>
    <w:semiHidden/>
    <w:rsid w:val="00011EE7"/>
    <w:pPr>
      <w:ind w:firstLine="210"/>
    </w:pPr>
  </w:style>
  <w:style w:type="paragraph" w:styleId="Title">
    <w:name w:val="Title"/>
    <w:basedOn w:val="Normal"/>
    <w:qFormat/>
    <w:rsid w:val="00011EE7"/>
    <w:pPr>
      <w:spacing w:before="240" w:after="60"/>
      <w:jc w:val="center"/>
      <w:outlineLvl w:val="0"/>
    </w:pPr>
    <w:rPr>
      <w:rFonts w:ascii="Arial" w:hAnsi="Arial" w:cs="Arial"/>
      <w:b/>
      <w:bCs/>
      <w:kern w:val="28"/>
      <w:sz w:val="32"/>
      <w:szCs w:val="32"/>
    </w:rPr>
  </w:style>
  <w:style w:type="paragraph" w:styleId="EnvelopeReturn">
    <w:name w:val="envelope return"/>
    <w:basedOn w:val="Normal"/>
    <w:semiHidden/>
    <w:rsid w:val="00011EE7"/>
    <w:rPr>
      <w:rFonts w:ascii="Arial" w:hAnsi="Arial" w:cs="Arial"/>
      <w:sz w:val="20"/>
    </w:rPr>
  </w:style>
  <w:style w:type="paragraph" w:styleId="EnvelopeAddress">
    <w:name w:val="envelope address"/>
    <w:basedOn w:val="Normal"/>
    <w:semiHidden/>
    <w:rsid w:val="00011EE7"/>
    <w:pPr>
      <w:framePr w:w="4320" w:h="2160" w:hRule="exact" w:hSpace="141" w:wrap="auto" w:hAnchor="page" w:xAlign="center" w:yAlign="bottom"/>
      <w:ind w:left="1"/>
    </w:pPr>
    <w:rPr>
      <w:rFonts w:ascii="Arial" w:hAnsi="Arial" w:cs="Arial"/>
      <w:sz w:val="24"/>
      <w:szCs w:val="24"/>
    </w:rPr>
  </w:style>
  <w:style w:type="paragraph" w:styleId="Signature">
    <w:name w:val="Signature"/>
    <w:basedOn w:val="Normal"/>
    <w:semiHidden/>
    <w:rsid w:val="00011EE7"/>
    <w:pPr>
      <w:ind w:left="4252"/>
    </w:pPr>
  </w:style>
  <w:style w:type="paragraph" w:styleId="Subtitle">
    <w:name w:val="Subtitle"/>
    <w:basedOn w:val="Normal"/>
    <w:qFormat/>
    <w:rsid w:val="00011EE7"/>
    <w:pPr>
      <w:spacing w:after="60"/>
      <w:jc w:val="center"/>
      <w:outlineLvl w:val="1"/>
    </w:pPr>
    <w:rPr>
      <w:rFonts w:ascii="Arial" w:hAnsi="Arial" w:cs="Arial"/>
      <w:sz w:val="24"/>
      <w:szCs w:val="24"/>
    </w:rPr>
  </w:style>
  <w:style w:type="character" w:styleId="LineNumber">
    <w:name w:val="line number"/>
    <w:basedOn w:val="DefaultParagraphFont"/>
    <w:semiHidden/>
    <w:rsid w:val="00011EE7"/>
  </w:style>
  <w:style w:type="character" w:customStyle="1" w:styleId="FormatvorlageArial10ptGrnGrau">
    <w:name w:val="Formatvorlage Arial 10 pt Grün Grau"/>
    <w:rsid w:val="00B65F5B"/>
    <w:rPr>
      <w:rFonts w:ascii="Arial" w:hAnsi="Arial"/>
      <w:color w:val="008000"/>
      <w:sz w:val="20"/>
      <w:bdr w:val="none" w:sz="0" w:space="0" w:color="auto"/>
      <w:shd w:val="clear" w:color="auto" w:fill="auto"/>
    </w:rPr>
  </w:style>
  <w:style w:type="paragraph" w:customStyle="1" w:styleId="InfotextFormatvorlage19pt">
    <w:name w:val="Infotext Formatvorlage1 + 9 pt"/>
    <w:basedOn w:val="Normal"/>
    <w:link w:val="InfotextFormatvorlage19ptZchnZchn"/>
    <w:rsid w:val="002A32C5"/>
    <w:pPr>
      <w:pBdr>
        <w:top w:val="single" w:sz="18" w:space="1" w:color="808080"/>
        <w:left w:val="single" w:sz="18" w:space="4" w:color="808080"/>
        <w:bottom w:val="single" w:sz="18" w:space="1" w:color="808080"/>
        <w:right w:val="single" w:sz="18" w:space="4" w:color="808080"/>
      </w:pBdr>
      <w:shd w:val="clear" w:color="auto" w:fill="DDDDFF"/>
      <w:tabs>
        <w:tab w:val="left" w:pos="-1440"/>
      </w:tabs>
      <w:ind w:left="284" w:right="284"/>
    </w:pPr>
    <w:rPr>
      <w:rFonts w:ascii="Arial" w:hAnsi="Arial" w:cs="Arial"/>
      <w:i/>
      <w:iCs/>
      <w:sz w:val="18"/>
      <w:lang w:val="en-US"/>
    </w:rPr>
  </w:style>
  <w:style w:type="character" w:customStyle="1" w:styleId="InfotextFormatvorlage19ptZchnZchn">
    <w:name w:val="Infotext Formatvorlage1 + 9 pt Zchn Zchn"/>
    <w:link w:val="InfotextFormatvorlage19pt"/>
    <w:rsid w:val="002A32C5"/>
    <w:rPr>
      <w:rFonts w:ascii="Arial" w:hAnsi="Arial" w:cs="Arial"/>
      <w:i/>
      <w:iCs/>
      <w:sz w:val="18"/>
      <w:lang w:val="en-US" w:eastAsia="en-US" w:bidi="ar-SA"/>
    </w:rPr>
  </w:style>
  <w:style w:type="character" w:customStyle="1" w:styleId="RegulartextArial10pt">
    <w:name w:val="Regular_text_Arial 10 pt"/>
    <w:rsid w:val="007542E2"/>
    <w:rPr>
      <w:rFonts w:ascii="Arial" w:hAnsi="Arial"/>
      <w:sz w:val="20"/>
    </w:rPr>
  </w:style>
  <w:style w:type="paragraph" w:customStyle="1" w:styleId="Formatvorlage1">
    <w:name w:val="Formatvorlage1"/>
    <w:basedOn w:val="Normal"/>
    <w:rsid w:val="00DB266F"/>
    <w:pPr>
      <w:pBdr>
        <w:top w:val="single" w:sz="18" w:space="1" w:color="808080"/>
        <w:left w:val="single" w:sz="18" w:space="4" w:color="808080"/>
        <w:bottom w:val="single" w:sz="18" w:space="1" w:color="808080"/>
        <w:right w:val="single" w:sz="18" w:space="4" w:color="808080"/>
      </w:pBdr>
      <w:shd w:val="clear" w:color="auto" w:fill="DDDDFF"/>
      <w:tabs>
        <w:tab w:val="left" w:pos="-1440"/>
      </w:tabs>
      <w:spacing w:after="120"/>
    </w:pPr>
    <w:rPr>
      <w:rFonts w:ascii="Arial" w:hAnsi="Arial" w:cs="Arial"/>
      <w:bCs/>
      <w:sz w:val="20"/>
      <w:lang w:val="en-US"/>
    </w:rPr>
  </w:style>
  <w:style w:type="paragraph" w:styleId="DocumentMap">
    <w:name w:val="Document Map"/>
    <w:basedOn w:val="Normal"/>
    <w:semiHidden/>
    <w:rsid w:val="00D549E4"/>
    <w:pPr>
      <w:shd w:val="clear" w:color="auto" w:fill="000080"/>
    </w:pPr>
    <w:rPr>
      <w:rFonts w:ascii="Tahoma" w:hAnsi="Tahoma" w:cs="Tahoma"/>
      <w:sz w:val="20"/>
    </w:rPr>
  </w:style>
  <w:style w:type="paragraph" w:customStyle="1" w:styleId="Formatvorlage2">
    <w:name w:val="Formatvorlage2"/>
    <w:basedOn w:val="Normal"/>
    <w:rsid w:val="00121F74"/>
    <w:pPr>
      <w:pBdr>
        <w:top w:val="single" w:sz="4" w:space="1" w:color="auto"/>
        <w:left w:val="single" w:sz="4" w:space="4" w:color="auto"/>
        <w:bottom w:val="single" w:sz="4" w:space="1" w:color="auto"/>
        <w:right w:val="single" w:sz="4" w:space="4" w:color="auto"/>
      </w:pBdr>
      <w:tabs>
        <w:tab w:val="left" w:pos="-36"/>
        <w:tab w:val="left" w:pos="0"/>
      </w:tabs>
      <w:ind w:right="-1"/>
    </w:pPr>
    <w:rPr>
      <w:rFonts w:ascii="Arial" w:hAnsi="Arial"/>
      <w:b/>
      <w:sz w:val="20"/>
    </w:rPr>
  </w:style>
  <w:style w:type="character" w:customStyle="1" w:styleId="HeaderChar">
    <w:name w:val="Header Char"/>
    <w:link w:val="Header"/>
    <w:rsid w:val="00E62596"/>
    <w:rPr>
      <w:sz w:val="22"/>
      <w:lang w:val="en-GB" w:eastAsia="en-US"/>
    </w:rPr>
  </w:style>
  <w:style w:type="character" w:customStyle="1" w:styleId="FootnoteTextChar">
    <w:name w:val="Footnote Text Char"/>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F20DA9"/>
    <w:rPr>
      <w:lang w:eastAsia="ar-SA"/>
    </w:rPr>
  </w:style>
  <w:style w:type="paragraph" w:styleId="ListParagraph">
    <w:name w:val="List Paragraph"/>
    <w:basedOn w:val="Normal"/>
    <w:uiPriority w:val="34"/>
    <w:qFormat/>
    <w:rsid w:val="00F02B7C"/>
    <w:pPr>
      <w:ind w:left="720"/>
    </w:pPr>
    <w:rPr>
      <w:szCs w:val="24"/>
    </w:rPr>
  </w:style>
  <w:style w:type="character" w:customStyle="1" w:styleId="FooterChar">
    <w:name w:val="Footer Char"/>
    <w:link w:val="Footer"/>
    <w:uiPriority w:val="99"/>
    <w:rsid w:val="00595E7B"/>
    <w:rPr>
      <w:sz w:val="22"/>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page number" w:uiPriority="99"/>
    <w:lsdException w:name="Title" w:qFormat="1"/>
    <w:lsdException w:name="Subtitle" w:qFormat="1"/>
    <w:lsdException w:name="Strong" w:qFormat="1"/>
    <w:lsdException w:name="Emphasis" w:qFormat="1"/>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6847"/>
    <w:rPr>
      <w:sz w:val="22"/>
      <w:lang w:val="en-GB"/>
    </w:rPr>
  </w:style>
  <w:style w:type="paragraph" w:styleId="Heading1">
    <w:name w:val="heading 1"/>
    <w:basedOn w:val="Normal"/>
    <w:next w:val="Normal"/>
    <w:qFormat/>
    <w:rsid w:val="007B3757"/>
    <w:pPr>
      <w:keepNext/>
      <w:numPr>
        <w:numId w:val="15"/>
      </w:numPr>
      <w:suppressAutoHyphens/>
      <w:spacing w:before="240" w:after="60"/>
      <w:outlineLvl w:val="0"/>
    </w:pPr>
    <w:rPr>
      <w:rFonts w:ascii="Arial" w:hAnsi="Arial" w:cs="Arial"/>
      <w:b/>
      <w:bCs/>
      <w:kern w:val="32"/>
      <w:sz w:val="32"/>
      <w:szCs w:val="32"/>
      <w:lang w:val="de-DE" w:eastAsia="ar-SA"/>
    </w:rPr>
  </w:style>
  <w:style w:type="paragraph" w:styleId="Heading2">
    <w:name w:val="heading 2"/>
    <w:basedOn w:val="Normal"/>
    <w:next w:val="Normal"/>
    <w:qFormat/>
    <w:rsid w:val="007B3757"/>
    <w:pPr>
      <w:keepNext/>
      <w:numPr>
        <w:ilvl w:val="1"/>
        <w:numId w:val="15"/>
      </w:numPr>
      <w:suppressAutoHyphens/>
      <w:spacing w:before="240" w:after="60"/>
      <w:outlineLvl w:val="1"/>
    </w:pPr>
    <w:rPr>
      <w:rFonts w:ascii="Arial" w:hAnsi="Arial" w:cs="Arial"/>
      <w:b/>
      <w:bCs/>
      <w:i/>
      <w:iCs/>
      <w:sz w:val="28"/>
      <w:szCs w:val="28"/>
      <w:lang w:val="de-DE" w:eastAsia="ar-SA"/>
    </w:rPr>
  </w:style>
  <w:style w:type="paragraph" w:styleId="Heading3">
    <w:name w:val="heading 3"/>
    <w:basedOn w:val="Normal"/>
    <w:next w:val="Normal"/>
    <w:qFormat/>
    <w:rsid w:val="00011EE7"/>
    <w:pPr>
      <w:keepNext/>
      <w:spacing w:before="240" w:after="60"/>
      <w:outlineLvl w:val="2"/>
    </w:pPr>
    <w:rPr>
      <w:rFonts w:ascii="Arial" w:hAnsi="Arial" w:cs="Arial"/>
      <w:b/>
      <w:bCs/>
      <w:sz w:val="26"/>
      <w:szCs w:val="26"/>
    </w:rPr>
  </w:style>
  <w:style w:type="paragraph" w:styleId="Heading4">
    <w:name w:val="heading 4"/>
    <w:basedOn w:val="Normal"/>
    <w:next w:val="Normal"/>
    <w:qFormat/>
    <w:rsid w:val="00011EE7"/>
    <w:pPr>
      <w:keepNext/>
      <w:spacing w:before="240" w:after="60"/>
      <w:outlineLvl w:val="3"/>
    </w:pPr>
    <w:rPr>
      <w:b/>
      <w:bCs/>
      <w:sz w:val="28"/>
      <w:szCs w:val="28"/>
    </w:rPr>
  </w:style>
  <w:style w:type="paragraph" w:styleId="Heading5">
    <w:name w:val="heading 5"/>
    <w:basedOn w:val="Normal"/>
    <w:next w:val="Normal"/>
    <w:qFormat/>
    <w:rsid w:val="00011EE7"/>
    <w:pPr>
      <w:spacing w:before="240" w:after="60"/>
      <w:outlineLvl w:val="4"/>
    </w:pPr>
    <w:rPr>
      <w:b/>
      <w:bCs/>
      <w:i/>
      <w:iCs/>
      <w:sz w:val="26"/>
      <w:szCs w:val="26"/>
    </w:rPr>
  </w:style>
  <w:style w:type="paragraph" w:styleId="Heading6">
    <w:name w:val="heading 6"/>
    <w:basedOn w:val="Normal"/>
    <w:next w:val="Normal"/>
    <w:qFormat/>
    <w:rsid w:val="00011EE7"/>
    <w:pPr>
      <w:spacing w:before="240" w:after="60"/>
      <w:outlineLvl w:val="5"/>
    </w:pPr>
    <w:rPr>
      <w:b/>
      <w:bCs/>
      <w:szCs w:val="22"/>
    </w:rPr>
  </w:style>
  <w:style w:type="paragraph" w:styleId="Heading7">
    <w:name w:val="heading 7"/>
    <w:basedOn w:val="Normal"/>
    <w:next w:val="Normal"/>
    <w:qFormat/>
    <w:rsid w:val="00011EE7"/>
    <w:pPr>
      <w:spacing w:before="240" w:after="60"/>
      <w:outlineLvl w:val="6"/>
    </w:pPr>
    <w:rPr>
      <w:sz w:val="24"/>
      <w:szCs w:val="24"/>
    </w:rPr>
  </w:style>
  <w:style w:type="paragraph" w:styleId="Heading8">
    <w:name w:val="heading 8"/>
    <w:basedOn w:val="Normal"/>
    <w:next w:val="Normal"/>
    <w:qFormat/>
    <w:rsid w:val="00011EE7"/>
    <w:pPr>
      <w:spacing w:before="240" w:after="60"/>
      <w:outlineLvl w:val="7"/>
    </w:pPr>
    <w:rPr>
      <w:i/>
      <w:iCs/>
      <w:sz w:val="24"/>
      <w:szCs w:val="24"/>
    </w:rPr>
  </w:style>
  <w:style w:type="paragraph" w:styleId="Heading9">
    <w:name w:val="heading 9"/>
    <w:basedOn w:val="Normal"/>
    <w:next w:val="Normal"/>
    <w:qFormat/>
    <w:rsid w:val="00011EE7"/>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sid w:val="00593BD8"/>
    <w:rPr>
      <w:color w:val="0000FF"/>
      <w:u w:val="single"/>
    </w:rPr>
  </w:style>
  <w:style w:type="paragraph" w:styleId="Caption">
    <w:name w:val="caption"/>
    <w:basedOn w:val="Normal"/>
    <w:next w:val="Normal"/>
    <w:qFormat/>
    <w:rsid w:val="00593BD8"/>
    <w:pPr>
      <w:spacing w:line="288" w:lineRule="auto"/>
    </w:pPr>
    <w:rPr>
      <w:b/>
      <w:lang w:val="de-DE" w:eastAsia="de-DE"/>
    </w:rPr>
  </w:style>
  <w:style w:type="paragraph" w:styleId="Footer">
    <w:name w:val="footer"/>
    <w:basedOn w:val="Normal"/>
    <w:link w:val="FooterChar"/>
    <w:uiPriority w:val="99"/>
    <w:rsid w:val="00593BD8"/>
    <w:pPr>
      <w:tabs>
        <w:tab w:val="center" w:pos="4536"/>
        <w:tab w:val="right" w:pos="9072"/>
      </w:tabs>
    </w:pPr>
  </w:style>
  <w:style w:type="character" w:styleId="PageNumber">
    <w:name w:val="page number"/>
    <w:basedOn w:val="DefaultParagraphFont"/>
    <w:uiPriority w:val="99"/>
    <w:semiHidden/>
    <w:rsid w:val="00593BD8"/>
  </w:style>
  <w:style w:type="paragraph" w:styleId="Header">
    <w:name w:val="header"/>
    <w:basedOn w:val="Normal"/>
    <w:link w:val="HeaderChar"/>
    <w:rsid w:val="00593BD8"/>
    <w:pPr>
      <w:tabs>
        <w:tab w:val="center" w:pos="4536"/>
        <w:tab w:val="right" w:pos="9072"/>
      </w:tabs>
    </w:pPr>
  </w:style>
  <w:style w:type="character" w:customStyle="1" w:styleId="FootnoteCharacters">
    <w:name w:val="Footnote Characters"/>
    <w:semiHidden/>
    <w:rsid w:val="000B327C"/>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
    <w:basedOn w:val="Normal"/>
    <w:link w:val="FootnoteTextChar"/>
    <w:uiPriority w:val="99"/>
    <w:rsid w:val="000B327C"/>
    <w:pPr>
      <w:suppressAutoHyphens/>
    </w:pPr>
    <w:rPr>
      <w:sz w:val="20"/>
      <w:lang w:val="de-DE" w:eastAsia="ar-SA"/>
    </w:rPr>
  </w:style>
  <w:style w:type="character" w:styleId="CommentReference">
    <w:name w:val="annotation reference"/>
    <w:semiHidden/>
    <w:rsid w:val="003D3911"/>
    <w:rPr>
      <w:sz w:val="16"/>
      <w:szCs w:val="16"/>
    </w:rPr>
  </w:style>
  <w:style w:type="paragraph" w:styleId="CommentText">
    <w:name w:val="annotation text"/>
    <w:basedOn w:val="Normal"/>
    <w:semiHidden/>
    <w:rsid w:val="003D3911"/>
    <w:rPr>
      <w:sz w:val="20"/>
    </w:rPr>
  </w:style>
  <w:style w:type="paragraph" w:styleId="CommentSubject">
    <w:name w:val="annotation subject"/>
    <w:basedOn w:val="CommentText"/>
    <w:next w:val="CommentText"/>
    <w:semiHidden/>
    <w:rsid w:val="003D3911"/>
    <w:rPr>
      <w:b/>
      <w:bCs/>
    </w:rPr>
  </w:style>
  <w:style w:type="paragraph" w:styleId="BalloonText">
    <w:name w:val="Balloon Text"/>
    <w:basedOn w:val="Normal"/>
    <w:semiHidden/>
    <w:rsid w:val="003D3911"/>
    <w:rPr>
      <w:rFonts w:ascii="Tahoma" w:hAnsi="Tahoma" w:cs="Tahoma"/>
      <w:sz w:val="16"/>
      <w:szCs w:val="16"/>
    </w:rPr>
  </w:style>
  <w:style w:type="numbering" w:styleId="111111">
    <w:name w:val="Outline List 2"/>
    <w:basedOn w:val="NoList"/>
    <w:semiHidden/>
    <w:rsid w:val="00011EE7"/>
    <w:pPr>
      <w:numPr>
        <w:numId w:val="20"/>
      </w:numPr>
    </w:pPr>
  </w:style>
  <w:style w:type="character" w:styleId="FootnoteReference">
    <w:name w:val="footnote reference"/>
    <w:uiPriority w:val="99"/>
    <w:rsid w:val="00807059"/>
    <w:rPr>
      <w:vertAlign w:val="superscript"/>
    </w:rPr>
  </w:style>
  <w:style w:type="numbering" w:styleId="1ai">
    <w:name w:val="Outline List 1"/>
    <w:basedOn w:val="NoList"/>
    <w:semiHidden/>
    <w:rsid w:val="00011EE7"/>
    <w:pPr>
      <w:numPr>
        <w:numId w:val="21"/>
      </w:numPr>
    </w:pPr>
  </w:style>
  <w:style w:type="paragraph" w:styleId="Salutation">
    <w:name w:val="Salutation"/>
    <w:basedOn w:val="Normal"/>
    <w:next w:val="Normal"/>
    <w:semiHidden/>
    <w:rsid w:val="00011EE7"/>
  </w:style>
  <w:style w:type="numbering" w:styleId="ArticleSection">
    <w:name w:val="Outline List 3"/>
    <w:basedOn w:val="NoList"/>
    <w:semiHidden/>
    <w:rsid w:val="00011EE7"/>
    <w:pPr>
      <w:numPr>
        <w:numId w:val="22"/>
      </w:numPr>
    </w:pPr>
  </w:style>
  <w:style w:type="paragraph" w:styleId="ListBullet">
    <w:name w:val="List Bullet"/>
    <w:basedOn w:val="Normal"/>
    <w:semiHidden/>
    <w:rsid w:val="00011EE7"/>
    <w:pPr>
      <w:numPr>
        <w:numId w:val="23"/>
      </w:numPr>
    </w:pPr>
  </w:style>
  <w:style w:type="paragraph" w:styleId="ListBullet2">
    <w:name w:val="List Bullet 2"/>
    <w:basedOn w:val="Normal"/>
    <w:semiHidden/>
    <w:rsid w:val="00011EE7"/>
    <w:pPr>
      <w:numPr>
        <w:numId w:val="24"/>
      </w:numPr>
    </w:pPr>
  </w:style>
  <w:style w:type="paragraph" w:styleId="ListBullet3">
    <w:name w:val="List Bullet 3"/>
    <w:basedOn w:val="Normal"/>
    <w:semiHidden/>
    <w:rsid w:val="00011EE7"/>
    <w:pPr>
      <w:numPr>
        <w:numId w:val="25"/>
      </w:numPr>
    </w:pPr>
  </w:style>
  <w:style w:type="paragraph" w:styleId="ListBullet4">
    <w:name w:val="List Bullet 4"/>
    <w:basedOn w:val="Normal"/>
    <w:semiHidden/>
    <w:rsid w:val="00011EE7"/>
    <w:pPr>
      <w:numPr>
        <w:numId w:val="26"/>
      </w:numPr>
    </w:pPr>
  </w:style>
  <w:style w:type="paragraph" w:styleId="ListBullet5">
    <w:name w:val="List Bullet 5"/>
    <w:basedOn w:val="Normal"/>
    <w:semiHidden/>
    <w:rsid w:val="00011EE7"/>
    <w:pPr>
      <w:numPr>
        <w:numId w:val="27"/>
      </w:numPr>
    </w:pPr>
  </w:style>
  <w:style w:type="character" w:styleId="FollowedHyperlink">
    <w:name w:val="FollowedHyperlink"/>
    <w:semiHidden/>
    <w:rsid w:val="00011EE7"/>
    <w:rPr>
      <w:color w:val="800080"/>
      <w:u w:val="single"/>
    </w:rPr>
  </w:style>
  <w:style w:type="paragraph" w:styleId="BlockText">
    <w:name w:val="Block Text"/>
    <w:basedOn w:val="Normal"/>
    <w:semiHidden/>
    <w:rsid w:val="00011EE7"/>
    <w:pPr>
      <w:spacing w:after="120"/>
      <w:ind w:left="1440" w:right="1440"/>
    </w:pPr>
  </w:style>
  <w:style w:type="paragraph" w:styleId="Date">
    <w:name w:val="Date"/>
    <w:basedOn w:val="Normal"/>
    <w:next w:val="Normal"/>
    <w:semiHidden/>
    <w:rsid w:val="00011EE7"/>
  </w:style>
  <w:style w:type="paragraph" w:styleId="E-mailSignature">
    <w:name w:val="E-mail Signature"/>
    <w:basedOn w:val="Normal"/>
    <w:semiHidden/>
    <w:rsid w:val="00011EE7"/>
  </w:style>
  <w:style w:type="character" w:styleId="Strong">
    <w:name w:val="Strong"/>
    <w:qFormat/>
    <w:rsid w:val="00011EE7"/>
    <w:rPr>
      <w:b/>
      <w:bCs/>
    </w:rPr>
  </w:style>
  <w:style w:type="paragraph" w:styleId="NoteHeading">
    <w:name w:val="Note Heading"/>
    <w:basedOn w:val="Normal"/>
    <w:next w:val="Normal"/>
    <w:semiHidden/>
    <w:rsid w:val="00011EE7"/>
  </w:style>
  <w:style w:type="paragraph" w:styleId="Closing">
    <w:name w:val="Closing"/>
    <w:basedOn w:val="Normal"/>
    <w:semiHidden/>
    <w:rsid w:val="00011EE7"/>
    <w:pPr>
      <w:ind w:left="4252"/>
    </w:pPr>
  </w:style>
  <w:style w:type="character" w:styleId="Emphasis">
    <w:name w:val="Emphasis"/>
    <w:qFormat/>
    <w:rsid w:val="00011EE7"/>
    <w:rPr>
      <w:i/>
      <w:iCs/>
    </w:rPr>
  </w:style>
  <w:style w:type="paragraph" w:styleId="HTMLAddress">
    <w:name w:val="HTML Address"/>
    <w:basedOn w:val="Normal"/>
    <w:semiHidden/>
    <w:rsid w:val="00011EE7"/>
    <w:rPr>
      <w:i/>
      <w:iCs/>
    </w:rPr>
  </w:style>
  <w:style w:type="character" w:styleId="HTMLAcronym">
    <w:name w:val="HTML Acronym"/>
    <w:basedOn w:val="DefaultParagraphFont"/>
    <w:semiHidden/>
    <w:rsid w:val="00011EE7"/>
  </w:style>
  <w:style w:type="character" w:styleId="HTMLSample">
    <w:name w:val="HTML Sample"/>
    <w:semiHidden/>
    <w:rsid w:val="00011EE7"/>
    <w:rPr>
      <w:rFonts w:ascii="Courier New" w:hAnsi="Courier New" w:cs="Courier New"/>
    </w:rPr>
  </w:style>
  <w:style w:type="character" w:styleId="HTMLCode">
    <w:name w:val="HTML Code"/>
    <w:semiHidden/>
    <w:rsid w:val="00011EE7"/>
    <w:rPr>
      <w:rFonts w:ascii="Courier New" w:hAnsi="Courier New" w:cs="Courier New"/>
      <w:sz w:val="20"/>
      <w:szCs w:val="20"/>
    </w:rPr>
  </w:style>
  <w:style w:type="character" w:styleId="HTMLDefinition">
    <w:name w:val="HTML Definition"/>
    <w:semiHidden/>
    <w:rsid w:val="00011EE7"/>
    <w:rPr>
      <w:i/>
      <w:iCs/>
    </w:rPr>
  </w:style>
  <w:style w:type="character" w:styleId="HTMLTypewriter">
    <w:name w:val="HTML Typewriter"/>
    <w:semiHidden/>
    <w:rsid w:val="00011EE7"/>
    <w:rPr>
      <w:rFonts w:ascii="Courier New" w:hAnsi="Courier New" w:cs="Courier New"/>
      <w:sz w:val="20"/>
      <w:szCs w:val="20"/>
    </w:rPr>
  </w:style>
  <w:style w:type="character" w:styleId="HTMLKeyboard">
    <w:name w:val="HTML Keyboard"/>
    <w:semiHidden/>
    <w:rsid w:val="00011EE7"/>
    <w:rPr>
      <w:rFonts w:ascii="Courier New" w:hAnsi="Courier New" w:cs="Courier New"/>
      <w:sz w:val="20"/>
      <w:szCs w:val="20"/>
    </w:rPr>
  </w:style>
  <w:style w:type="character" w:styleId="HTMLVariable">
    <w:name w:val="HTML Variable"/>
    <w:semiHidden/>
    <w:rsid w:val="00011EE7"/>
    <w:rPr>
      <w:i/>
      <w:iCs/>
    </w:rPr>
  </w:style>
  <w:style w:type="paragraph" w:styleId="HTMLPreformatted">
    <w:name w:val="HTML Preformatted"/>
    <w:basedOn w:val="Normal"/>
    <w:semiHidden/>
    <w:rsid w:val="00011EE7"/>
    <w:rPr>
      <w:rFonts w:ascii="Courier New" w:hAnsi="Courier New" w:cs="Courier New"/>
      <w:sz w:val="20"/>
    </w:rPr>
  </w:style>
  <w:style w:type="character" w:styleId="HTMLCite">
    <w:name w:val="HTML Cite"/>
    <w:semiHidden/>
    <w:rsid w:val="00011EE7"/>
    <w:rPr>
      <w:i/>
      <w:iCs/>
    </w:rPr>
  </w:style>
  <w:style w:type="paragraph" w:styleId="List">
    <w:name w:val="List"/>
    <w:basedOn w:val="Normal"/>
    <w:semiHidden/>
    <w:rsid w:val="00011EE7"/>
    <w:pPr>
      <w:ind w:left="283" w:hanging="283"/>
    </w:pPr>
  </w:style>
  <w:style w:type="paragraph" w:styleId="List2">
    <w:name w:val="List 2"/>
    <w:basedOn w:val="Normal"/>
    <w:semiHidden/>
    <w:rsid w:val="00011EE7"/>
    <w:pPr>
      <w:ind w:left="566" w:hanging="283"/>
    </w:pPr>
  </w:style>
  <w:style w:type="paragraph" w:styleId="List3">
    <w:name w:val="List 3"/>
    <w:basedOn w:val="Normal"/>
    <w:semiHidden/>
    <w:rsid w:val="00011EE7"/>
    <w:pPr>
      <w:ind w:left="849" w:hanging="283"/>
    </w:pPr>
  </w:style>
  <w:style w:type="paragraph" w:styleId="List4">
    <w:name w:val="List 4"/>
    <w:basedOn w:val="Normal"/>
    <w:semiHidden/>
    <w:rsid w:val="00011EE7"/>
    <w:pPr>
      <w:ind w:left="1132" w:hanging="283"/>
    </w:pPr>
  </w:style>
  <w:style w:type="paragraph" w:styleId="List5">
    <w:name w:val="List 5"/>
    <w:basedOn w:val="Normal"/>
    <w:semiHidden/>
    <w:rsid w:val="00011EE7"/>
    <w:pPr>
      <w:ind w:left="1415" w:hanging="283"/>
    </w:pPr>
  </w:style>
  <w:style w:type="paragraph" w:styleId="ListContinue">
    <w:name w:val="List Continue"/>
    <w:basedOn w:val="Normal"/>
    <w:semiHidden/>
    <w:rsid w:val="00011EE7"/>
    <w:pPr>
      <w:spacing w:after="120"/>
      <w:ind w:left="283"/>
    </w:pPr>
  </w:style>
  <w:style w:type="paragraph" w:styleId="ListContinue2">
    <w:name w:val="List Continue 2"/>
    <w:basedOn w:val="Normal"/>
    <w:semiHidden/>
    <w:rsid w:val="00011EE7"/>
    <w:pPr>
      <w:spacing w:after="120"/>
      <w:ind w:left="566"/>
    </w:pPr>
  </w:style>
  <w:style w:type="paragraph" w:styleId="ListContinue3">
    <w:name w:val="List Continue 3"/>
    <w:basedOn w:val="Normal"/>
    <w:semiHidden/>
    <w:rsid w:val="00011EE7"/>
    <w:pPr>
      <w:spacing w:after="120"/>
      <w:ind w:left="849"/>
    </w:pPr>
  </w:style>
  <w:style w:type="paragraph" w:styleId="ListContinue4">
    <w:name w:val="List Continue 4"/>
    <w:basedOn w:val="Normal"/>
    <w:semiHidden/>
    <w:rsid w:val="00011EE7"/>
    <w:pPr>
      <w:spacing w:after="120"/>
      <w:ind w:left="1132"/>
    </w:pPr>
  </w:style>
  <w:style w:type="paragraph" w:styleId="ListContinue5">
    <w:name w:val="List Continue 5"/>
    <w:basedOn w:val="Normal"/>
    <w:semiHidden/>
    <w:rsid w:val="00011EE7"/>
    <w:pPr>
      <w:spacing w:after="120"/>
      <w:ind w:left="1415"/>
    </w:pPr>
  </w:style>
  <w:style w:type="paragraph" w:styleId="ListNumber">
    <w:name w:val="List Number"/>
    <w:basedOn w:val="Normal"/>
    <w:semiHidden/>
    <w:rsid w:val="00011EE7"/>
    <w:pPr>
      <w:numPr>
        <w:numId w:val="28"/>
      </w:numPr>
    </w:pPr>
  </w:style>
  <w:style w:type="paragraph" w:styleId="ListNumber2">
    <w:name w:val="List Number 2"/>
    <w:basedOn w:val="Normal"/>
    <w:semiHidden/>
    <w:rsid w:val="00011EE7"/>
    <w:pPr>
      <w:numPr>
        <w:numId w:val="29"/>
      </w:numPr>
    </w:pPr>
  </w:style>
  <w:style w:type="paragraph" w:styleId="ListNumber3">
    <w:name w:val="List Number 3"/>
    <w:basedOn w:val="Normal"/>
    <w:semiHidden/>
    <w:rsid w:val="00011EE7"/>
    <w:pPr>
      <w:numPr>
        <w:numId w:val="30"/>
      </w:numPr>
    </w:pPr>
  </w:style>
  <w:style w:type="paragraph" w:styleId="ListNumber4">
    <w:name w:val="List Number 4"/>
    <w:basedOn w:val="Normal"/>
    <w:semiHidden/>
    <w:rsid w:val="00011EE7"/>
    <w:pPr>
      <w:numPr>
        <w:numId w:val="31"/>
      </w:numPr>
    </w:pPr>
  </w:style>
  <w:style w:type="paragraph" w:styleId="ListNumber5">
    <w:name w:val="List Number 5"/>
    <w:basedOn w:val="Normal"/>
    <w:semiHidden/>
    <w:rsid w:val="00011EE7"/>
    <w:pPr>
      <w:numPr>
        <w:numId w:val="32"/>
      </w:numPr>
    </w:pPr>
  </w:style>
  <w:style w:type="paragraph" w:styleId="MessageHeader">
    <w:name w:val="Message Header"/>
    <w:basedOn w:val="Normal"/>
    <w:semiHidden/>
    <w:rsid w:val="00011EE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PlainText">
    <w:name w:val="Plain Text"/>
    <w:basedOn w:val="Normal"/>
    <w:semiHidden/>
    <w:rsid w:val="00011EE7"/>
    <w:rPr>
      <w:rFonts w:ascii="Courier New" w:hAnsi="Courier New" w:cs="Courier New"/>
      <w:sz w:val="20"/>
    </w:rPr>
  </w:style>
  <w:style w:type="paragraph" w:styleId="NormalWeb">
    <w:name w:val="Normal (Web)"/>
    <w:basedOn w:val="Normal"/>
    <w:semiHidden/>
    <w:rsid w:val="00011EE7"/>
    <w:rPr>
      <w:sz w:val="24"/>
      <w:szCs w:val="24"/>
    </w:rPr>
  </w:style>
  <w:style w:type="paragraph" w:styleId="NormalIndent">
    <w:name w:val="Normal Indent"/>
    <w:basedOn w:val="Normal"/>
    <w:semiHidden/>
    <w:rsid w:val="00011EE7"/>
    <w:pPr>
      <w:ind w:left="708"/>
    </w:pPr>
  </w:style>
  <w:style w:type="table" w:styleId="Table3Deffects1">
    <w:name w:val="Table 3D effects 1"/>
    <w:basedOn w:val="TableNormal"/>
    <w:semiHidden/>
    <w:rsid w:val="00011EE7"/>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011EE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011EE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semiHidden/>
    <w:rsid w:val="00011EE7"/>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Simple1">
    <w:name w:val="Table Simple 1"/>
    <w:basedOn w:val="TableNormal"/>
    <w:semiHidden/>
    <w:rsid w:val="00011EE7"/>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011EE7"/>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011EE7"/>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Elegant">
    <w:name w:val="Table Elegant"/>
    <w:basedOn w:val="TableNormal"/>
    <w:semiHidden/>
    <w:rsid w:val="00011EE7"/>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011EE7"/>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011EE7"/>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011EE7"/>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011EE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011EE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011EE7"/>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011EE7"/>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List1">
    <w:name w:val="Table List 1"/>
    <w:basedOn w:val="TableNormal"/>
    <w:semiHidden/>
    <w:rsid w:val="00011EE7"/>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011EE7"/>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011EE7"/>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011EE7"/>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011EE7"/>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011EE7"/>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011EE7"/>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011EE7"/>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011EE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Grid1">
    <w:name w:val="Table Grid 1"/>
    <w:basedOn w:val="TableNormal"/>
    <w:semiHidden/>
    <w:rsid w:val="00011EE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011EE7"/>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011EE7"/>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011EE7"/>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011EE7"/>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011EE7"/>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011EE7"/>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011EE7"/>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Columns1">
    <w:name w:val="Table Columns 1"/>
    <w:basedOn w:val="TableNormal"/>
    <w:semiHidden/>
    <w:rsid w:val="00011EE7"/>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011EE7"/>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011EE7"/>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011EE7"/>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011EE7"/>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Subtle1">
    <w:name w:val="Table Subtle 1"/>
    <w:basedOn w:val="TableNormal"/>
    <w:semiHidden/>
    <w:rsid w:val="00011EE7"/>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011EE7"/>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semiHidden/>
    <w:rsid w:val="00011EE7"/>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011EE7"/>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011EE7"/>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Grid">
    <w:name w:val="Table Grid"/>
    <w:basedOn w:val="TableNormal"/>
    <w:uiPriority w:val="59"/>
    <w:rsid w:val="00011E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Theme">
    <w:name w:val="Table Theme"/>
    <w:basedOn w:val="TableNormal"/>
    <w:semiHidden/>
    <w:rsid w:val="00011E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semiHidden/>
    <w:rsid w:val="00011EE7"/>
    <w:pPr>
      <w:spacing w:after="120"/>
    </w:pPr>
  </w:style>
  <w:style w:type="paragraph" w:styleId="BodyText2">
    <w:name w:val="Body Text 2"/>
    <w:basedOn w:val="Normal"/>
    <w:semiHidden/>
    <w:rsid w:val="00011EE7"/>
    <w:pPr>
      <w:spacing w:after="120" w:line="480" w:lineRule="auto"/>
    </w:pPr>
  </w:style>
  <w:style w:type="paragraph" w:styleId="BodyText3">
    <w:name w:val="Body Text 3"/>
    <w:basedOn w:val="Normal"/>
    <w:semiHidden/>
    <w:rsid w:val="00011EE7"/>
    <w:pPr>
      <w:spacing w:after="120"/>
    </w:pPr>
    <w:rPr>
      <w:sz w:val="16"/>
      <w:szCs w:val="16"/>
    </w:rPr>
  </w:style>
  <w:style w:type="paragraph" w:styleId="BodyTextIndent2">
    <w:name w:val="Body Text Indent 2"/>
    <w:basedOn w:val="Normal"/>
    <w:semiHidden/>
    <w:rsid w:val="00011EE7"/>
    <w:pPr>
      <w:spacing w:after="120" w:line="480" w:lineRule="auto"/>
      <w:ind w:left="283"/>
    </w:pPr>
  </w:style>
  <w:style w:type="paragraph" w:styleId="BodyTextIndent3">
    <w:name w:val="Body Text Indent 3"/>
    <w:basedOn w:val="Normal"/>
    <w:semiHidden/>
    <w:rsid w:val="00011EE7"/>
    <w:pPr>
      <w:spacing w:after="120"/>
      <w:ind w:left="283"/>
    </w:pPr>
    <w:rPr>
      <w:sz w:val="16"/>
      <w:szCs w:val="16"/>
    </w:rPr>
  </w:style>
  <w:style w:type="paragraph" w:styleId="BodyTextFirstIndent">
    <w:name w:val="Body Text First Indent"/>
    <w:basedOn w:val="BodyText"/>
    <w:semiHidden/>
    <w:rsid w:val="00011EE7"/>
    <w:pPr>
      <w:ind w:firstLine="210"/>
    </w:pPr>
  </w:style>
  <w:style w:type="paragraph" w:styleId="BodyTextIndent">
    <w:name w:val="Body Text Indent"/>
    <w:basedOn w:val="Normal"/>
    <w:semiHidden/>
    <w:rsid w:val="00011EE7"/>
    <w:pPr>
      <w:spacing w:after="120"/>
      <w:ind w:left="283"/>
    </w:pPr>
  </w:style>
  <w:style w:type="paragraph" w:styleId="BodyTextFirstIndent2">
    <w:name w:val="Body Text First Indent 2"/>
    <w:basedOn w:val="BodyTextIndent"/>
    <w:semiHidden/>
    <w:rsid w:val="00011EE7"/>
    <w:pPr>
      <w:ind w:firstLine="210"/>
    </w:pPr>
  </w:style>
  <w:style w:type="paragraph" w:styleId="Title">
    <w:name w:val="Title"/>
    <w:basedOn w:val="Normal"/>
    <w:qFormat/>
    <w:rsid w:val="00011EE7"/>
    <w:pPr>
      <w:spacing w:before="240" w:after="60"/>
      <w:jc w:val="center"/>
      <w:outlineLvl w:val="0"/>
    </w:pPr>
    <w:rPr>
      <w:rFonts w:ascii="Arial" w:hAnsi="Arial" w:cs="Arial"/>
      <w:b/>
      <w:bCs/>
      <w:kern w:val="28"/>
      <w:sz w:val="32"/>
      <w:szCs w:val="32"/>
    </w:rPr>
  </w:style>
  <w:style w:type="paragraph" w:styleId="EnvelopeReturn">
    <w:name w:val="envelope return"/>
    <w:basedOn w:val="Normal"/>
    <w:semiHidden/>
    <w:rsid w:val="00011EE7"/>
    <w:rPr>
      <w:rFonts w:ascii="Arial" w:hAnsi="Arial" w:cs="Arial"/>
      <w:sz w:val="20"/>
    </w:rPr>
  </w:style>
  <w:style w:type="paragraph" w:styleId="EnvelopeAddress">
    <w:name w:val="envelope address"/>
    <w:basedOn w:val="Normal"/>
    <w:semiHidden/>
    <w:rsid w:val="00011EE7"/>
    <w:pPr>
      <w:framePr w:w="4320" w:h="2160" w:hRule="exact" w:hSpace="141" w:wrap="auto" w:hAnchor="page" w:xAlign="center" w:yAlign="bottom"/>
      <w:ind w:left="1"/>
    </w:pPr>
    <w:rPr>
      <w:rFonts w:ascii="Arial" w:hAnsi="Arial" w:cs="Arial"/>
      <w:sz w:val="24"/>
      <w:szCs w:val="24"/>
    </w:rPr>
  </w:style>
  <w:style w:type="paragraph" w:styleId="Signature">
    <w:name w:val="Signature"/>
    <w:basedOn w:val="Normal"/>
    <w:semiHidden/>
    <w:rsid w:val="00011EE7"/>
    <w:pPr>
      <w:ind w:left="4252"/>
    </w:pPr>
  </w:style>
  <w:style w:type="paragraph" w:styleId="Subtitle">
    <w:name w:val="Subtitle"/>
    <w:basedOn w:val="Normal"/>
    <w:qFormat/>
    <w:rsid w:val="00011EE7"/>
    <w:pPr>
      <w:spacing w:after="60"/>
      <w:jc w:val="center"/>
      <w:outlineLvl w:val="1"/>
    </w:pPr>
    <w:rPr>
      <w:rFonts w:ascii="Arial" w:hAnsi="Arial" w:cs="Arial"/>
      <w:sz w:val="24"/>
      <w:szCs w:val="24"/>
    </w:rPr>
  </w:style>
  <w:style w:type="character" w:styleId="LineNumber">
    <w:name w:val="line number"/>
    <w:basedOn w:val="DefaultParagraphFont"/>
    <w:semiHidden/>
    <w:rsid w:val="00011EE7"/>
  </w:style>
  <w:style w:type="character" w:customStyle="1" w:styleId="FormatvorlageArial10ptGrnGrau">
    <w:name w:val="Formatvorlage Arial 10 pt Grün Grau"/>
    <w:rsid w:val="00B65F5B"/>
    <w:rPr>
      <w:rFonts w:ascii="Arial" w:hAnsi="Arial"/>
      <w:color w:val="008000"/>
      <w:sz w:val="20"/>
      <w:bdr w:val="none" w:sz="0" w:space="0" w:color="auto"/>
      <w:shd w:val="clear" w:color="auto" w:fill="auto"/>
    </w:rPr>
  </w:style>
  <w:style w:type="paragraph" w:customStyle="1" w:styleId="InfotextFormatvorlage19pt">
    <w:name w:val="Infotext Formatvorlage1 + 9 pt"/>
    <w:basedOn w:val="Normal"/>
    <w:link w:val="InfotextFormatvorlage19ptZchnZchn"/>
    <w:rsid w:val="002A32C5"/>
    <w:pPr>
      <w:pBdr>
        <w:top w:val="single" w:sz="18" w:space="1" w:color="808080"/>
        <w:left w:val="single" w:sz="18" w:space="4" w:color="808080"/>
        <w:bottom w:val="single" w:sz="18" w:space="1" w:color="808080"/>
        <w:right w:val="single" w:sz="18" w:space="4" w:color="808080"/>
      </w:pBdr>
      <w:shd w:val="clear" w:color="auto" w:fill="DDDDFF"/>
      <w:tabs>
        <w:tab w:val="left" w:pos="-1440"/>
      </w:tabs>
      <w:ind w:left="284" w:right="284"/>
    </w:pPr>
    <w:rPr>
      <w:rFonts w:ascii="Arial" w:hAnsi="Arial" w:cs="Arial"/>
      <w:i/>
      <w:iCs/>
      <w:sz w:val="18"/>
      <w:lang w:val="en-US"/>
    </w:rPr>
  </w:style>
  <w:style w:type="character" w:customStyle="1" w:styleId="InfotextFormatvorlage19ptZchnZchn">
    <w:name w:val="Infotext Formatvorlage1 + 9 pt Zchn Zchn"/>
    <w:link w:val="InfotextFormatvorlage19pt"/>
    <w:rsid w:val="002A32C5"/>
    <w:rPr>
      <w:rFonts w:ascii="Arial" w:hAnsi="Arial" w:cs="Arial"/>
      <w:i/>
      <w:iCs/>
      <w:sz w:val="18"/>
      <w:lang w:val="en-US" w:eastAsia="en-US" w:bidi="ar-SA"/>
    </w:rPr>
  </w:style>
  <w:style w:type="character" w:customStyle="1" w:styleId="RegulartextArial10pt">
    <w:name w:val="Regular_text_Arial 10 pt"/>
    <w:rsid w:val="007542E2"/>
    <w:rPr>
      <w:rFonts w:ascii="Arial" w:hAnsi="Arial"/>
      <w:sz w:val="20"/>
    </w:rPr>
  </w:style>
  <w:style w:type="paragraph" w:customStyle="1" w:styleId="Formatvorlage1">
    <w:name w:val="Formatvorlage1"/>
    <w:basedOn w:val="Normal"/>
    <w:rsid w:val="00DB266F"/>
    <w:pPr>
      <w:pBdr>
        <w:top w:val="single" w:sz="18" w:space="1" w:color="808080"/>
        <w:left w:val="single" w:sz="18" w:space="4" w:color="808080"/>
        <w:bottom w:val="single" w:sz="18" w:space="1" w:color="808080"/>
        <w:right w:val="single" w:sz="18" w:space="4" w:color="808080"/>
      </w:pBdr>
      <w:shd w:val="clear" w:color="auto" w:fill="DDDDFF"/>
      <w:tabs>
        <w:tab w:val="left" w:pos="-1440"/>
      </w:tabs>
      <w:spacing w:after="120"/>
    </w:pPr>
    <w:rPr>
      <w:rFonts w:ascii="Arial" w:hAnsi="Arial" w:cs="Arial"/>
      <w:bCs/>
      <w:sz w:val="20"/>
      <w:lang w:val="en-US"/>
    </w:rPr>
  </w:style>
  <w:style w:type="paragraph" w:styleId="DocumentMap">
    <w:name w:val="Document Map"/>
    <w:basedOn w:val="Normal"/>
    <w:semiHidden/>
    <w:rsid w:val="00D549E4"/>
    <w:pPr>
      <w:shd w:val="clear" w:color="auto" w:fill="000080"/>
    </w:pPr>
    <w:rPr>
      <w:rFonts w:ascii="Tahoma" w:hAnsi="Tahoma" w:cs="Tahoma"/>
      <w:sz w:val="20"/>
    </w:rPr>
  </w:style>
  <w:style w:type="paragraph" w:customStyle="1" w:styleId="Formatvorlage2">
    <w:name w:val="Formatvorlage2"/>
    <w:basedOn w:val="Normal"/>
    <w:rsid w:val="00121F74"/>
    <w:pPr>
      <w:pBdr>
        <w:top w:val="single" w:sz="4" w:space="1" w:color="auto"/>
        <w:left w:val="single" w:sz="4" w:space="4" w:color="auto"/>
        <w:bottom w:val="single" w:sz="4" w:space="1" w:color="auto"/>
        <w:right w:val="single" w:sz="4" w:space="4" w:color="auto"/>
      </w:pBdr>
      <w:tabs>
        <w:tab w:val="left" w:pos="-36"/>
        <w:tab w:val="left" w:pos="0"/>
      </w:tabs>
      <w:ind w:right="-1"/>
    </w:pPr>
    <w:rPr>
      <w:rFonts w:ascii="Arial" w:hAnsi="Arial"/>
      <w:b/>
      <w:sz w:val="20"/>
    </w:rPr>
  </w:style>
  <w:style w:type="character" w:customStyle="1" w:styleId="HeaderChar">
    <w:name w:val="Header Char"/>
    <w:link w:val="Header"/>
    <w:rsid w:val="00E62596"/>
    <w:rPr>
      <w:sz w:val="22"/>
      <w:lang w:val="en-GB" w:eastAsia="en-US"/>
    </w:rPr>
  </w:style>
  <w:style w:type="character" w:customStyle="1" w:styleId="FootnoteTextChar">
    <w:name w:val="Footnote Text Char"/>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F20DA9"/>
    <w:rPr>
      <w:lang w:eastAsia="ar-SA"/>
    </w:rPr>
  </w:style>
  <w:style w:type="paragraph" w:styleId="ListParagraph">
    <w:name w:val="List Paragraph"/>
    <w:basedOn w:val="Normal"/>
    <w:uiPriority w:val="34"/>
    <w:qFormat/>
    <w:rsid w:val="00F02B7C"/>
    <w:pPr>
      <w:ind w:left="720"/>
    </w:pPr>
    <w:rPr>
      <w:szCs w:val="24"/>
    </w:rPr>
  </w:style>
  <w:style w:type="character" w:customStyle="1" w:styleId="FooterChar">
    <w:name w:val="Footer Char"/>
    <w:link w:val="Footer"/>
    <w:uiPriority w:val="99"/>
    <w:rsid w:val="00595E7B"/>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3558950">
      <w:bodyDiv w:val="1"/>
      <w:marLeft w:val="0"/>
      <w:marRight w:val="0"/>
      <w:marTop w:val="0"/>
      <w:marBottom w:val="0"/>
      <w:divBdr>
        <w:top w:val="none" w:sz="0" w:space="0" w:color="auto"/>
        <w:left w:val="none" w:sz="0" w:space="0" w:color="auto"/>
        <w:bottom w:val="none" w:sz="0" w:space="0" w:color="auto"/>
        <w:right w:val="none" w:sz="0" w:space="0" w:color="auto"/>
      </w:divBdr>
    </w:div>
    <w:div w:id="691034120">
      <w:bodyDiv w:val="1"/>
      <w:marLeft w:val="0"/>
      <w:marRight w:val="0"/>
      <w:marTop w:val="0"/>
      <w:marBottom w:val="0"/>
      <w:divBdr>
        <w:top w:val="none" w:sz="0" w:space="0" w:color="auto"/>
        <w:left w:val="none" w:sz="0" w:space="0" w:color="auto"/>
        <w:bottom w:val="none" w:sz="0" w:space="0" w:color="auto"/>
        <w:right w:val="none" w:sz="0" w:space="0" w:color="auto"/>
      </w:divBdr>
    </w:div>
    <w:div w:id="755246645">
      <w:bodyDiv w:val="1"/>
      <w:marLeft w:val="0"/>
      <w:marRight w:val="0"/>
      <w:marTop w:val="0"/>
      <w:marBottom w:val="0"/>
      <w:divBdr>
        <w:top w:val="none" w:sz="0" w:space="0" w:color="auto"/>
        <w:left w:val="none" w:sz="0" w:space="0" w:color="auto"/>
        <w:bottom w:val="none" w:sz="0" w:space="0" w:color="auto"/>
        <w:right w:val="none" w:sz="0" w:space="0" w:color="auto"/>
      </w:divBdr>
    </w:div>
    <w:div w:id="1459110627">
      <w:bodyDiv w:val="1"/>
      <w:marLeft w:val="0"/>
      <w:marRight w:val="0"/>
      <w:marTop w:val="0"/>
      <w:marBottom w:val="0"/>
      <w:divBdr>
        <w:top w:val="none" w:sz="0" w:space="0" w:color="auto"/>
        <w:left w:val="none" w:sz="0" w:space="0" w:color="auto"/>
        <w:bottom w:val="none" w:sz="0" w:space="0" w:color="auto"/>
        <w:right w:val="none" w:sz="0" w:space="0" w:color="auto"/>
      </w:divBdr>
    </w:div>
    <w:div w:id="166693215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pcc-nggip.iges.or.jp/public/2006gl/pdf/4_Volume4/V4_04_Ch4_Forest_Land.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CarbonFix\CarbonFix\Moriz\Standard\CFS\Templates\CFS%20v2.0%20-%20Template%20-%20Future%20CO2-fixa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\CarbonFix\CarbonFix\Moriz\Standard\CFS\Templates\CFS v2.0 - Template - Future CO2-fixation.dot</Template>
  <TotalTime>2</TotalTime>
  <Pages>4</Pages>
  <Words>2014</Words>
  <Characters>11483</Characters>
  <Application>Microsoft Macintosh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13471</CharactersWithSpaces>
  <SharedDoc>false</SharedDoc>
  <HLinks>
    <vt:vector size="6" baseType="variant">
      <vt:variant>
        <vt:i4>3604481</vt:i4>
      </vt:variant>
      <vt:variant>
        <vt:i4>0</vt:i4>
      </vt:variant>
      <vt:variant>
        <vt:i4>0</vt:i4>
      </vt:variant>
      <vt:variant>
        <vt:i4>5</vt:i4>
      </vt:variant>
      <vt:variant>
        <vt:lpwstr>http://www.ipcc-nggip.iges.or.jp/public/2006gl/pdf/4_Volume4/V4_04_Ch4_Forest_Land.pdf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moriz</dc:creator>
  <cp:keywords/>
  <cp:lastModifiedBy>Moriz Vohrer</cp:lastModifiedBy>
  <cp:revision>14</cp:revision>
  <cp:lastPrinted>2011-11-01T14:33:00Z</cp:lastPrinted>
  <dcterms:created xsi:type="dcterms:W3CDTF">2013-07-17T12:24:00Z</dcterms:created>
  <dcterms:modified xsi:type="dcterms:W3CDTF">2014-06-23T09:08:00Z</dcterms:modified>
</cp:coreProperties>
</file>